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4652" w14:textId="77777777" w:rsidR="00316B2A" w:rsidRPr="00FE2718" w:rsidRDefault="00316B2A" w:rsidP="00785ED6">
      <w:pPr>
        <w:rPr>
          <w:rFonts w:ascii="Times New Roman" w:hAnsi="Times New Roman" w:cs="Times New Roman"/>
          <w:sz w:val="24"/>
        </w:rPr>
      </w:pPr>
    </w:p>
    <w:p w14:paraId="7D9696B8" w14:textId="77777777" w:rsidR="00316B2A" w:rsidRPr="00FE2718" w:rsidRDefault="00316B2A" w:rsidP="00785ED6">
      <w:pPr>
        <w:rPr>
          <w:rFonts w:ascii="Times New Roman" w:hAnsi="Times New Roman" w:cs="Times New Roman"/>
          <w:sz w:val="24"/>
        </w:rPr>
      </w:pPr>
    </w:p>
    <w:p w14:paraId="1521165E" w14:textId="77777777" w:rsidR="00316B2A" w:rsidRPr="00FE2718" w:rsidRDefault="00316B2A" w:rsidP="00785ED6">
      <w:pPr>
        <w:rPr>
          <w:rFonts w:ascii="Times New Roman" w:hAnsi="Times New Roman" w:cs="Times New Roman"/>
          <w:sz w:val="24"/>
        </w:rPr>
      </w:pPr>
    </w:p>
    <w:p w14:paraId="3163E200" w14:textId="77777777" w:rsidR="00316B2A" w:rsidRPr="00FE2718" w:rsidRDefault="00316B2A" w:rsidP="00785ED6">
      <w:pPr>
        <w:rPr>
          <w:rFonts w:ascii="Times New Roman" w:hAnsi="Times New Roman" w:cs="Times New Roman"/>
          <w:sz w:val="24"/>
        </w:rPr>
      </w:pPr>
    </w:p>
    <w:p w14:paraId="5FE1E946" w14:textId="77777777" w:rsidR="00316B2A" w:rsidRPr="00FE2718" w:rsidRDefault="002D2A6F" w:rsidP="00785ED6">
      <w:pPr>
        <w:tabs>
          <w:tab w:val="left" w:pos="7085"/>
        </w:tabs>
        <w:rPr>
          <w:rFonts w:ascii="Times New Roman" w:hAnsi="Times New Roman" w:cs="Times New Roman"/>
          <w:sz w:val="24"/>
        </w:rPr>
      </w:pPr>
      <w:r w:rsidRPr="00FE2718">
        <w:rPr>
          <w:rFonts w:ascii="Times New Roman" w:hAnsi="Times New Roman" w:cs="Times New Roman"/>
          <w:sz w:val="24"/>
        </w:rPr>
        <w:tab/>
      </w:r>
    </w:p>
    <w:p w14:paraId="78BF0302" w14:textId="77777777" w:rsidR="00A0124F" w:rsidRPr="00FE2718" w:rsidRDefault="00A0124F" w:rsidP="00785ED6">
      <w:pPr>
        <w:rPr>
          <w:rFonts w:ascii="Times New Roman" w:hAnsi="Times New Roman" w:cs="Times New Roman"/>
          <w:sz w:val="24"/>
        </w:rPr>
      </w:pPr>
    </w:p>
    <w:p w14:paraId="52E36919" w14:textId="77777777" w:rsidR="00A0124F" w:rsidRPr="00FE2718" w:rsidRDefault="00A0124F" w:rsidP="00785ED6">
      <w:pPr>
        <w:jc w:val="center"/>
        <w:rPr>
          <w:rFonts w:ascii="Times New Roman" w:hAnsi="Times New Roman" w:cs="Times New Roman"/>
          <w:b/>
          <w:sz w:val="24"/>
        </w:rPr>
      </w:pPr>
      <w:r w:rsidRPr="00FE2718">
        <w:rPr>
          <w:rFonts w:ascii="Times New Roman" w:hAnsi="Times New Roman" w:cs="Times New Roman"/>
          <w:b/>
          <w:sz w:val="24"/>
        </w:rPr>
        <w:t>TERMO DE REFERÊNCIA</w:t>
      </w:r>
    </w:p>
    <w:p w14:paraId="7943CA35" w14:textId="77777777" w:rsidR="00A0124F" w:rsidRPr="00FE2718" w:rsidRDefault="00A0124F" w:rsidP="00785ED6">
      <w:pPr>
        <w:jc w:val="center"/>
        <w:rPr>
          <w:rFonts w:ascii="Times New Roman" w:eastAsia="Times New Roman" w:hAnsi="Times New Roman" w:cs="Times New Roman"/>
          <w:color w:val="FF0000"/>
          <w:sz w:val="24"/>
        </w:rPr>
      </w:pPr>
    </w:p>
    <w:p w14:paraId="38B14333" w14:textId="77777777" w:rsidR="005D052B" w:rsidRPr="00FE2718" w:rsidRDefault="005D052B" w:rsidP="00785ED6">
      <w:pPr>
        <w:jc w:val="center"/>
        <w:rPr>
          <w:rFonts w:ascii="Times New Roman" w:eastAsia="Times New Roman" w:hAnsi="Times New Roman" w:cs="Times New Roman"/>
          <w:b/>
          <w:sz w:val="24"/>
        </w:rPr>
      </w:pPr>
    </w:p>
    <w:p w14:paraId="036BBD65" w14:textId="77777777" w:rsidR="005D052B" w:rsidRPr="00FE2718" w:rsidRDefault="005D052B" w:rsidP="00785ED6">
      <w:pPr>
        <w:jc w:val="center"/>
        <w:rPr>
          <w:rFonts w:ascii="Times New Roman" w:eastAsia="Times New Roman" w:hAnsi="Times New Roman" w:cs="Times New Roman"/>
          <w:b/>
          <w:sz w:val="24"/>
        </w:rPr>
      </w:pPr>
    </w:p>
    <w:p w14:paraId="574D7234" w14:textId="77777777" w:rsidR="005D052B" w:rsidRPr="00FE2718" w:rsidRDefault="005D052B" w:rsidP="00785ED6">
      <w:pPr>
        <w:jc w:val="center"/>
        <w:rPr>
          <w:rFonts w:ascii="Times New Roman" w:eastAsia="Times New Roman" w:hAnsi="Times New Roman" w:cs="Times New Roman"/>
          <w:b/>
          <w:sz w:val="24"/>
        </w:rPr>
      </w:pPr>
    </w:p>
    <w:p w14:paraId="51231CAA" w14:textId="77777777" w:rsidR="005D052B" w:rsidRPr="00FE2718" w:rsidRDefault="005D052B" w:rsidP="00785ED6">
      <w:pPr>
        <w:jc w:val="center"/>
        <w:rPr>
          <w:rFonts w:ascii="Times New Roman" w:eastAsia="Times New Roman" w:hAnsi="Times New Roman" w:cs="Times New Roman"/>
          <w:b/>
          <w:sz w:val="24"/>
        </w:rPr>
      </w:pPr>
    </w:p>
    <w:p w14:paraId="4B0F958D" w14:textId="77777777" w:rsidR="00A0124F" w:rsidRPr="00FE2718" w:rsidRDefault="00A0124F" w:rsidP="00785ED6">
      <w:pPr>
        <w:jc w:val="center"/>
        <w:rPr>
          <w:rFonts w:ascii="Times New Roman" w:eastAsia="Times New Roman" w:hAnsi="Times New Roman" w:cs="Times New Roman"/>
          <w:b/>
          <w:sz w:val="24"/>
        </w:rPr>
      </w:pPr>
      <w:r w:rsidRPr="00FE2718">
        <w:rPr>
          <w:rFonts w:ascii="Times New Roman" w:eastAsia="Times New Roman" w:hAnsi="Times New Roman" w:cs="Times New Roman"/>
          <w:b/>
          <w:sz w:val="24"/>
        </w:rPr>
        <w:t>MENOR PREÇO</w:t>
      </w:r>
    </w:p>
    <w:p w14:paraId="2FE91C5D" w14:textId="77777777" w:rsidR="00A0124F" w:rsidRPr="00FE2718" w:rsidRDefault="00A0124F" w:rsidP="00785ED6">
      <w:pPr>
        <w:jc w:val="center"/>
        <w:rPr>
          <w:rFonts w:ascii="Times New Roman" w:hAnsi="Times New Roman" w:cs="Times New Roman"/>
          <w:b/>
          <w:sz w:val="24"/>
        </w:rPr>
      </w:pPr>
    </w:p>
    <w:p w14:paraId="1CF1E2F8" w14:textId="77777777" w:rsidR="00A0124F" w:rsidRPr="00FE2718" w:rsidRDefault="00A0124F" w:rsidP="00785ED6">
      <w:pPr>
        <w:jc w:val="center"/>
        <w:rPr>
          <w:rFonts w:ascii="Times New Roman" w:hAnsi="Times New Roman" w:cs="Times New Roman"/>
          <w:b/>
          <w:sz w:val="24"/>
        </w:rPr>
      </w:pPr>
    </w:p>
    <w:p w14:paraId="069D0D01" w14:textId="77777777" w:rsidR="00A0124F" w:rsidRPr="00FE2718" w:rsidRDefault="00A0124F" w:rsidP="00785ED6">
      <w:pPr>
        <w:jc w:val="center"/>
        <w:rPr>
          <w:rFonts w:ascii="Times New Roman" w:hAnsi="Times New Roman" w:cs="Times New Roman"/>
          <w:b/>
          <w:sz w:val="24"/>
        </w:rPr>
      </w:pPr>
    </w:p>
    <w:p w14:paraId="520888B9" w14:textId="77777777" w:rsidR="00A0124F" w:rsidRPr="00FE2718" w:rsidRDefault="00A0124F" w:rsidP="00785ED6">
      <w:pPr>
        <w:jc w:val="center"/>
        <w:rPr>
          <w:rFonts w:ascii="Times New Roman" w:hAnsi="Times New Roman" w:cs="Times New Roman"/>
          <w:b/>
          <w:sz w:val="24"/>
        </w:rPr>
      </w:pPr>
    </w:p>
    <w:p w14:paraId="2C72053D" w14:textId="77777777" w:rsidR="00A0124F" w:rsidRPr="00FE2718" w:rsidRDefault="00A0124F" w:rsidP="00785ED6">
      <w:pPr>
        <w:jc w:val="center"/>
        <w:rPr>
          <w:rFonts w:ascii="Times New Roman" w:hAnsi="Times New Roman" w:cs="Times New Roman"/>
          <w:b/>
          <w:sz w:val="24"/>
        </w:rPr>
      </w:pPr>
    </w:p>
    <w:p w14:paraId="2D3FBB72" w14:textId="77777777" w:rsidR="005051C0" w:rsidRPr="00FE2718" w:rsidRDefault="005051C0" w:rsidP="00785ED6">
      <w:pPr>
        <w:jc w:val="center"/>
        <w:rPr>
          <w:rFonts w:ascii="Times New Roman" w:hAnsi="Times New Roman" w:cs="Times New Roman"/>
          <w:b/>
          <w:bCs/>
          <w:sz w:val="24"/>
        </w:rPr>
      </w:pPr>
    </w:p>
    <w:p w14:paraId="0106C66E" w14:textId="456C6917" w:rsidR="00316B2A" w:rsidRPr="00FE2718" w:rsidRDefault="00526B6A" w:rsidP="00517EF6">
      <w:pPr>
        <w:pBdr>
          <w:top w:val="single" w:sz="24" w:space="1" w:color="auto" w:shadow="1"/>
          <w:left w:val="single" w:sz="24" w:space="4" w:color="auto" w:shadow="1"/>
          <w:bottom w:val="single" w:sz="24" w:space="1" w:color="auto" w:shadow="1"/>
          <w:right w:val="single" w:sz="24" w:space="4" w:color="auto" w:shadow="1"/>
        </w:pBdr>
        <w:spacing w:line="360" w:lineRule="auto"/>
        <w:rPr>
          <w:rFonts w:ascii="Times New Roman" w:hAnsi="Times New Roman" w:cs="Times New Roman"/>
          <w:b/>
          <w:bCs/>
          <w:sz w:val="24"/>
        </w:rPr>
      </w:pPr>
      <w:r w:rsidRPr="00FE2718">
        <w:rPr>
          <w:rFonts w:ascii="Times New Roman" w:hAnsi="Times New Roman" w:cs="Times New Roman"/>
          <w:sz w:val="24"/>
        </w:rPr>
        <w:t>A presente licitação tem por objeto a contratação de empresa especializada na prestação de</w:t>
      </w:r>
      <w:r w:rsidR="00014F6C" w:rsidRPr="00FE2718">
        <w:rPr>
          <w:rFonts w:ascii="Times New Roman" w:hAnsi="Times New Roman" w:cs="Times New Roman"/>
          <w:sz w:val="24"/>
        </w:rPr>
        <w:t xml:space="preserve"> serviço</w:t>
      </w:r>
      <w:r w:rsidR="00A61984">
        <w:rPr>
          <w:rFonts w:ascii="Times New Roman" w:hAnsi="Times New Roman" w:cs="Times New Roman"/>
          <w:sz w:val="24"/>
        </w:rPr>
        <w:t>s</w:t>
      </w:r>
      <w:r w:rsidR="00014F6C" w:rsidRPr="00FE2718">
        <w:rPr>
          <w:rFonts w:ascii="Times New Roman" w:hAnsi="Times New Roman" w:cs="Times New Roman"/>
          <w:sz w:val="24"/>
        </w:rPr>
        <w:t xml:space="preserve"> de forma contínua de l</w:t>
      </w:r>
      <w:r w:rsidRPr="00FE2718">
        <w:rPr>
          <w:rFonts w:ascii="Times New Roman" w:hAnsi="Times New Roman" w:cs="Times New Roman"/>
          <w:sz w:val="24"/>
        </w:rPr>
        <w:t>impeza,</w:t>
      </w:r>
      <w:r w:rsidR="009F3E7D">
        <w:rPr>
          <w:rFonts w:ascii="Times New Roman" w:hAnsi="Times New Roman" w:cs="Times New Roman"/>
          <w:sz w:val="24"/>
        </w:rPr>
        <w:t xml:space="preserve"> </w:t>
      </w:r>
      <w:r w:rsidR="00014F6C" w:rsidRPr="00FE2718">
        <w:rPr>
          <w:rFonts w:ascii="Times New Roman" w:hAnsi="Times New Roman" w:cs="Times New Roman"/>
          <w:sz w:val="24"/>
        </w:rPr>
        <w:t>c</w:t>
      </w:r>
      <w:r w:rsidRPr="00FE2718">
        <w:rPr>
          <w:rFonts w:ascii="Times New Roman" w:hAnsi="Times New Roman" w:cs="Times New Roman"/>
          <w:sz w:val="24"/>
        </w:rPr>
        <w:t>onservação,</w:t>
      </w:r>
      <w:r w:rsidR="009F3E7D">
        <w:rPr>
          <w:rFonts w:ascii="Times New Roman" w:hAnsi="Times New Roman" w:cs="Times New Roman"/>
          <w:sz w:val="24"/>
        </w:rPr>
        <w:t xml:space="preserve"> </w:t>
      </w:r>
      <w:r w:rsidR="00D203EE">
        <w:rPr>
          <w:rFonts w:ascii="Times New Roman" w:hAnsi="Times New Roman" w:cs="Times New Roman"/>
          <w:sz w:val="24"/>
        </w:rPr>
        <w:t>artífice</w:t>
      </w:r>
      <w:r w:rsidRPr="00FE2718">
        <w:rPr>
          <w:rFonts w:ascii="Times New Roman" w:hAnsi="Times New Roman" w:cs="Times New Roman"/>
          <w:sz w:val="24"/>
        </w:rPr>
        <w:t xml:space="preserve">, </w:t>
      </w:r>
      <w:r w:rsidR="00014F6C" w:rsidRPr="00FE2718">
        <w:rPr>
          <w:rFonts w:ascii="Times New Roman" w:hAnsi="Times New Roman" w:cs="Times New Roman"/>
          <w:sz w:val="24"/>
        </w:rPr>
        <w:t>copa,</w:t>
      </w:r>
      <w:r w:rsidR="009F3E7D">
        <w:rPr>
          <w:rFonts w:ascii="Times New Roman" w:hAnsi="Times New Roman" w:cs="Times New Roman"/>
          <w:sz w:val="24"/>
        </w:rPr>
        <w:t xml:space="preserve"> </w:t>
      </w:r>
      <w:r w:rsidR="00014F6C" w:rsidRPr="00FE2718">
        <w:rPr>
          <w:rFonts w:ascii="Times New Roman" w:hAnsi="Times New Roman" w:cs="Times New Roman"/>
          <w:sz w:val="24"/>
        </w:rPr>
        <w:t>recepção</w:t>
      </w:r>
      <w:r w:rsidR="00A61984">
        <w:rPr>
          <w:rFonts w:ascii="Times New Roman" w:hAnsi="Times New Roman" w:cs="Times New Roman"/>
          <w:sz w:val="24"/>
        </w:rPr>
        <w:t xml:space="preserve">, almoxarife, </w:t>
      </w:r>
      <w:r w:rsidR="00CA0710">
        <w:rPr>
          <w:rFonts w:ascii="Times New Roman" w:hAnsi="Times New Roman" w:cs="Times New Roman"/>
          <w:sz w:val="24"/>
        </w:rPr>
        <w:t xml:space="preserve">apoio </w:t>
      </w:r>
      <w:r w:rsidR="00A61984">
        <w:rPr>
          <w:rFonts w:ascii="Times New Roman" w:hAnsi="Times New Roman" w:cs="Times New Roman"/>
          <w:sz w:val="24"/>
        </w:rPr>
        <w:t xml:space="preserve">operacional </w:t>
      </w:r>
      <w:r w:rsidR="00014F6C" w:rsidRPr="00FE2718">
        <w:rPr>
          <w:rFonts w:ascii="Times New Roman" w:hAnsi="Times New Roman" w:cs="Times New Roman"/>
          <w:sz w:val="24"/>
        </w:rPr>
        <w:t>e apoio a</w:t>
      </w:r>
      <w:r w:rsidRPr="00FE2718">
        <w:rPr>
          <w:rFonts w:ascii="Times New Roman" w:hAnsi="Times New Roman" w:cs="Times New Roman"/>
          <w:sz w:val="24"/>
        </w:rPr>
        <w:t xml:space="preserve">dministrativo em regime de dedicação exclusiva de mão de obra, com </w:t>
      </w:r>
      <w:r w:rsidR="00683455">
        <w:rPr>
          <w:rFonts w:ascii="Times New Roman" w:hAnsi="Times New Roman" w:cs="Times New Roman"/>
          <w:sz w:val="24"/>
        </w:rPr>
        <w:t>fornecimento de diárias, materiais e equipamentos necessários</w:t>
      </w:r>
      <w:r w:rsidRPr="00FE2718">
        <w:rPr>
          <w:rFonts w:ascii="Times New Roman" w:hAnsi="Times New Roman" w:cs="Times New Roman"/>
          <w:sz w:val="24"/>
        </w:rPr>
        <w:t>, a serem executados nas dependências da Sede-</w:t>
      </w:r>
      <w:r w:rsidR="00003362">
        <w:rPr>
          <w:rFonts w:ascii="Times New Roman" w:hAnsi="Times New Roman" w:cs="Times New Roman"/>
          <w:sz w:val="24"/>
        </w:rPr>
        <w:t>2ª/SR</w:t>
      </w:r>
      <w:r w:rsidRPr="00FE2718">
        <w:rPr>
          <w:rFonts w:ascii="Times New Roman" w:hAnsi="Times New Roman" w:cs="Times New Roman"/>
          <w:sz w:val="24"/>
        </w:rPr>
        <w:t xml:space="preserve"> e Unidades Descentralizadas, nas cidades de Guanambi, Barreiras, Irecê</w:t>
      </w:r>
      <w:r w:rsidR="00FB4062" w:rsidRPr="00FE2718">
        <w:rPr>
          <w:rFonts w:ascii="Times New Roman" w:hAnsi="Times New Roman" w:cs="Times New Roman"/>
          <w:sz w:val="24"/>
        </w:rPr>
        <w:t>, Vitória da Conquista</w:t>
      </w:r>
      <w:r w:rsidRPr="00FE2718">
        <w:rPr>
          <w:rFonts w:ascii="Times New Roman" w:hAnsi="Times New Roman" w:cs="Times New Roman"/>
          <w:sz w:val="24"/>
        </w:rPr>
        <w:t xml:space="preserve"> e Xique-Xique, da 2ª Superintendência Regional da Companhia de Desenvolvimento dos Vales São Francisco e Parnaíba, CODEVASF-</w:t>
      </w:r>
      <w:r w:rsidR="00003362">
        <w:rPr>
          <w:rFonts w:ascii="Times New Roman" w:hAnsi="Times New Roman" w:cs="Times New Roman"/>
          <w:sz w:val="24"/>
        </w:rPr>
        <w:t>2ª/SR</w:t>
      </w:r>
      <w:r w:rsidRPr="00FE2718">
        <w:rPr>
          <w:rFonts w:ascii="Times New Roman" w:hAnsi="Times New Roman" w:cs="Times New Roman"/>
          <w:sz w:val="24"/>
        </w:rPr>
        <w:t>, no Estado da Bahia</w:t>
      </w:r>
      <w:r w:rsidR="00235C4C" w:rsidRPr="00FE2718">
        <w:rPr>
          <w:rFonts w:ascii="Times New Roman" w:hAnsi="Times New Roman" w:cs="Times New Roman"/>
          <w:sz w:val="24"/>
          <w:shd w:val="clear" w:color="auto" w:fill="FFFFFF"/>
        </w:rPr>
        <w:t>.</w:t>
      </w:r>
    </w:p>
    <w:p w14:paraId="7BF71E68" w14:textId="77777777" w:rsidR="00316B2A" w:rsidRPr="00FE2718" w:rsidRDefault="00316B2A" w:rsidP="00785ED6">
      <w:pPr>
        <w:rPr>
          <w:rFonts w:ascii="Times New Roman" w:hAnsi="Times New Roman" w:cs="Times New Roman"/>
          <w:b/>
          <w:bCs/>
          <w:sz w:val="24"/>
        </w:rPr>
      </w:pPr>
    </w:p>
    <w:p w14:paraId="525681AE" w14:textId="77777777" w:rsidR="00E81829" w:rsidRPr="00FE2718" w:rsidRDefault="00E81829" w:rsidP="00785ED6">
      <w:pPr>
        <w:rPr>
          <w:rFonts w:ascii="Times New Roman" w:hAnsi="Times New Roman" w:cs="Times New Roman"/>
          <w:b/>
          <w:bCs/>
          <w:sz w:val="24"/>
        </w:rPr>
      </w:pPr>
    </w:p>
    <w:p w14:paraId="5BB9C601" w14:textId="77777777" w:rsidR="002060FF" w:rsidRPr="00FE2718" w:rsidRDefault="002060FF" w:rsidP="00785ED6">
      <w:pPr>
        <w:rPr>
          <w:rFonts w:ascii="Times New Roman" w:hAnsi="Times New Roman" w:cs="Times New Roman"/>
          <w:b/>
          <w:bCs/>
          <w:sz w:val="24"/>
        </w:rPr>
      </w:pPr>
    </w:p>
    <w:p w14:paraId="00EDED62" w14:textId="77777777" w:rsidR="002060FF" w:rsidRPr="00FE2718" w:rsidRDefault="002060FF" w:rsidP="00785ED6">
      <w:pPr>
        <w:rPr>
          <w:rFonts w:ascii="Times New Roman" w:hAnsi="Times New Roman" w:cs="Times New Roman"/>
          <w:sz w:val="24"/>
        </w:rPr>
      </w:pPr>
    </w:p>
    <w:p w14:paraId="42B873FC" w14:textId="77777777" w:rsidR="00316B2A" w:rsidRPr="00FE2718" w:rsidRDefault="00316B2A" w:rsidP="00785ED6">
      <w:pPr>
        <w:rPr>
          <w:rFonts w:ascii="Times New Roman" w:hAnsi="Times New Roman" w:cs="Times New Roman"/>
          <w:sz w:val="24"/>
        </w:rPr>
      </w:pPr>
    </w:p>
    <w:p w14:paraId="39466AE8" w14:textId="77777777" w:rsidR="00316B2A" w:rsidRPr="00FE2718" w:rsidRDefault="00316B2A" w:rsidP="00785ED6">
      <w:pPr>
        <w:rPr>
          <w:rFonts w:ascii="Times New Roman" w:hAnsi="Times New Roman" w:cs="Times New Roman"/>
          <w:sz w:val="24"/>
        </w:rPr>
      </w:pPr>
    </w:p>
    <w:p w14:paraId="5D801BD9" w14:textId="77777777" w:rsidR="00316B2A" w:rsidRPr="00FE2718" w:rsidRDefault="00316B2A" w:rsidP="00785ED6">
      <w:pPr>
        <w:rPr>
          <w:rFonts w:ascii="Times New Roman" w:hAnsi="Times New Roman" w:cs="Times New Roman"/>
          <w:sz w:val="24"/>
        </w:rPr>
      </w:pPr>
    </w:p>
    <w:p w14:paraId="16B93E4F" w14:textId="77777777" w:rsidR="00316B2A" w:rsidRPr="00FE2718" w:rsidRDefault="00316B2A" w:rsidP="00785ED6">
      <w:pPr>
        <w:rPr>
          <w:rFonts w:ascii="Times New Roman" w:hAnsi="Times New Roman" w:cs="Times New Roman"/>
          <w:sz w:val="24"/>
        </w:rPr>
      </w:pPr>
    </w:p>
    <w:p w14:paraId="5B981472" w14:textId="77777777" w:rsidR="004D77C0" w:rsidRPr="00FE2718" w:rsidRDefault="004D77C0" w:rsidP="00785ED6">
      <w:pPr>
        <w:ind w:left="-1276" w:right="-710"/>
        <w:jc w:val="center"/>
        <w:rPr>
          <w:rFonts w:ascii="Times New Roman" w:hAnsi="Times New Roman" w:cs="Times New Roman"/>
          <w:b/>
          <w:sz w:val="24"/>
        </w:rPr>
      </w:pPr>
    </w:p>
    <w:p w14:paraId="745538A5" w14:textId="77777777" w:rsidR="004D77C0" w:rsidRPr="00FE2718" w:rsidRDefault="004D77C0" w:rsidP="00785ED6">
      <w:pPr>
        <w:ind w:left="-1276" w:right="-710"/>
        <w:jc w:val="center"/>
        <w:rPr>
          <w:rFonts w:ascii="Times New Roman" w:hAnsi="Times New Roman" w:cs="Times New Roman"/>
          <w:b/>
          <w:sz w:val="24"/>
        </w:rPr>
      </w:pPr>
    </w:p>
    <w:p w14:paraId="046B0CFA" w14:textId="77777777" w:rsidR="004D77C0" w:rsidRPr="00FE2718" w:rsidRDefault="004D77C0" w:rsidP="00785ED6">
      <w:pPr>
        <w:ind w:left="-1276" w:right="-710"/>
        <w:jc w:val="center"/>
        <w:rPr>
          <w:rFonts w:ascii="Times New Roman" w:hAnsi="Times New Roman" w:cs="Times New Roman"/>
          <w:b/>
          <w:sz w:val="24"/>
        </w:rPr>
      </w:pPr>
    </w:p>
    <w:p w14:paraId="19DD9030" w14:textId="77777777" w:rsidR="004D77C0" w:rsidRPr="00FE2718" w:rsidRDefault="004D77C0" w:rsidP="00785ED6">
      <w:pPr>
        <w:ind w:left="-1276" w:right="-710"/>
        <w:jc w:val="center"/>
        <w:rPr>
          <w:rFonts w:ascii="Times New Roman" w:hAnsi="Times New Roman" w:cs="Times New Roman"/>
          <w:b/>
          <w:sz w:val="24"/>
        </w:rPr>
      </w:pPr>
    </w:p>
    <w:p w14:paraId="63F15235" w14:textId="77777777" w:rsidR="004D77C0" w:rsidRPr="00FE2718" w:rsidRDefault="004D77C0" w:rsidP="00785ED6">
      <w:pPr>
        <w:ind w:left="-1276" w:right="-710"/>
        <w:jc w:val="center"/>
        <w:rPr>
          <w:rFonts w:ascii="Times New Roman" w:hAnsi="Times New Roman" w:cs="Times New Roman"/>
          <w:b/>
          <w:sz w:val="24"/>
        </w:rPr>
      </w:pPr>
    </w:p>
    <w:p w14:paraId="3BEBB41D" w14:textId="77777777" w:rsidR="004D77C0" w:rsidRPr="00FE2718" w:rsidRDefault="004D77C0" w:rsidP="00785ED6">
      <w:pPr>
        <w:ind w:left="-1276" w:right="-710"/>
        <w:jc w:val="center"/>
        <w:rPr>
          <w:rFonts w:ascii="Times New Roman" w:hAnsi="Times New Roman" w:cs="Times New Roman"/>
          <w:b/>
          <w:sz w:val="24"/>
        </w:rPr>
      </w:pPr>
    </w:p>
    <w:p w14:paraId="5C6995D9" w14:textId="77777777" w:rsidR="004D77C0" w:rsidRPr="00FE2718" w:rsidRDefault="004D77C0" w:rsidP="00785ED6">
      <w:pPr>
        <w:ind w:left="-1276" w:right="-710"/>
        <w:jc w:val="center"/>
        <w:rPr>
          <w:rFonts w:ascii="Times New Roman" w:hAnsi="Times New Roman" w:cs="Times New Roman"/>
          <w:b/>
          <w:sz w:val="24"/>
        </w:rPr>
      </w:pPr>
    </w:p>
    <w:p w14:paraId="59A69373" w14:textId="77777777" w:rsidR="004D77C0" w:rsidRPr="00FE2718" w:rsidRDefault="004D77C0" w:rsidP="00785ED6">
      <w:pPr>
        <w:ind w:left="-1276" w:right="-710"/>
        <w:jc w:val="center"/>
        <w:rPr>
          <w:rFonts w:ascii="Times New Roman" w:hAnsi="Times New Roman" w:cs="Times New Roman"/>
          <w:b/>
          <w:sz w:val="24"/>
        </w:rPr>
      </w:pPr>
    </w:p>
    <w:p w14:paraId="66739903" w14:textId="77777777" w:rsidR="004D77C0" w:rsidRPr="00FE2718" w:rsidRDefault="004D77C0" w:rsidP="00785ED6">
      <w:pPr>
        <w:ind w:left="-1276" w:right="-710"/>
        <w:jc w:val="center"/>
        <w:rPr>
          <w:rFonts w:ascii="Times New Roman" w:hAnsi="Times New Roman" w:cs="Times New Roman"/>
          <w:b/>
          <w:sz w:val="24"/>
        </w:rPr>
      </w:pPr>
    </w:p>
    <w:p w14:paraId="7BC1FA0D" w14:textId="77777777" w:rsidR="004D77C0" w:rsidRPr="00FE2718" w:rsidRDefault="004D77C0" w:rsidP="00785ED6">
      <w:pPr>
        <w:ind w:left="-1276" w:right="-710"/>
        <w:jc w:val="center"/>
        <w:rPr>
          <w:rFonts w:ascii="Times New Roman" w:hAnsi="Times New Roman" w:cs="Times New Roman"/>
          <w:b/>
          <w:sz w:val="24"/>
        </w:rPr>
      </w:pPr>
    </w:p>
    <w:p w14:paraId="5BA2CF7D" w14:textId="419356BA" w:rsidR="00316B2A" w:rsidRPr="00FE2718" w:rsidRDefault="00FC7BF8" w:rsidP="00785ED6">
      <w:pPr>
        <w:ind w:left="-1276" w:right="-710"/>
        <w:jc w:val="center"/>
        <w:rPr>
          <w:rFonts w:ascii="Times New Roman" w:hAnsi="Times New Roman" w:cs="Times New Roman"/>
          <w:sz w:val="24"/>
        </w:rPr>
      </w:pPr>
      <w:r>
        <w:rPr>
          <w:rFonts w:ascii="Times New Roman" w:hAnsi="Times New Roman" w:cs="Times New Roman"/>
          <w:b/>
          <w:sz w:val="24"/>
        </w:rPr>
        <w:t>JU</w:t>
      </w:r>
      <w:r w:rsidR="003020BB">
        <w:rPr>
          <w:rFonts w:ascii="Times New Roman" w:hAnsi="Times New Roman" w:cs="Times New Roman"/>
          <w:b/>
          <w:sz w:val="24"/>
        </w:rPr>
        <w:t>L</w:t>
      </w:r>
      <w:r>
        <w:rPr>
          <w:rFonts w:ascii="Times New Roman" w:hAnsi="Times New Roman" w:cs="Times New Roman"/>
          <w:b/>
          <w:sz w:val="24"/>
        </w:rPr>
        <w:t>HO</w:t>
      </w:r>
      <w:r w:rsidR="007F6CE7" w:rsidRPr="00FE2718">
        <w:rPr>
          <w:rFonts w:ascii="Times New Roman" w:hAnsi="Times New Roman" w:cs="Times New Roman"/>
          <w:b/>
          <w:sz w:val="24"/>
        </w:rPr>
        <w:t>/20</w:t>
      </w:r>
      <w:r w:rsidR="00580A45" w:rsidRPr="00FE2718">
        <w:rPr>
          <w:rFonts w:ascii="Times New Roman" w:hAnsi="Times New Roman" w:cs="Times New Roman"/>
          <w:b/>
          <w:sz w:val="24"/>
        </w:rPr>
        <w:t>2</w:t>
      </w:r>
      <w:r w:rsidR="00E14BEF" w:rsidRPr="00FE2718">
        <w:rPr>
          <w:rFonts w:ascii="Times New Roman" w:hAnsi="Times New Roman" w:cs="Times New Roman"/>
          <w:b/>
          <w:sz w:val="24"/>
        </w:rPr>
        <w:t>3</w:t>
      </w:r>
      <w:r w:rsidR="00316B2A" w:rsidRPr="00FE2718">
        <w:rPr>
          <w:rFonts w:ascii="Times New Roman" w:hAnsi="Times New Roman" w:cs="Times New Roman"/>
          <w:sz w:val="24"/>
        </w:rPr>
        <w:br w:type="page"/>
      </w:r>
    </w:p>
    <w:p w14:paraId="0FFED78A" w14:textId="77777777" w:rsidR="00316B2A" w:rsidRPr="00FE2718" w:rsidRDefault="00316B2A" w:rsidP="00785ED6">
      <w:pPr>
        <w:jc w:val="center"/>
        <w:rPr>
          <w:rFonts w:ascii="Times New Roman" w:hAnsi="Times New Roman" w:cs="Times New Roman"/>
          <w:b/>
          <w:sz w:val="24"/>
        </w:rPr>
      </w:pPr>
      <w:r w:rsidRPr="00FE2718">
        <w:rPr>
          <w:rFonts w:ascii="Times New Roman" w:hAnsi="Times New Roman" w:cs="Times New Roman"/>
          <w:b/>
          <w:sz w:val="24"/>
        </w:rPr>
        <w:lastRenderedPageBreak/>
        <w:t>ÍNDICE</w:t>
      </w:r>
    </w:p>
    <w:p w14:paraId="3E9F768A" w14:textId="77777777" w:rsidR="00316B2A" w:rsidRPr="00FE2718" w:rsidRDefault="00316B2A" w:rsidP="00785ED6">
      <w:pPr>
        <w:rPr>
          <w:rFonts w:ascii="Times New Roman" w:hAnsi="Times New Roman" w:cs="Times New Roman"/>
          <w:sz w:val="24"/>
        </w:rPr>
      </w:pPr>
    </w:p>
    <w:p w14:paraId="4D35A592" w14:textId="53530696" w:rsidR="00302452" w:rsidRDefault="001F5C08">
      <w:pPr>
        <w:pStyle w:val="Sumrio1"/>
        <w:rPr>
          <w:rFonts w:asciiTheme="minorHAnsi" w:eastAsiaTheme="minorEastAsia" w:hAnsiTheme="minorHAnsi" w:cstheme="minorBidi"/>
          <w:szCs w:val="22"/>
          <w:lang w:eastAsia="pt-BR"/>
        </w:rPr>
      </w:pPr>
      <w:r w:rsidRPr="00FE2718">
        <w:rPr>
          <w:rFonts w:cs="Times New Roman"/>
          <w:sz w:val="24"/>
        </w:rPr>
        <w:fldChar w:fldCharType="begin"/>
      </w:r>
      <w:r w:rsidRPr="00FE2718">
        <w:rPr>
          <w:rFonts w:cs="Times New Roman"/>
          <w:sz w:val="24"/>
        </w:rPr>
        <w:instrText xml:space="preserve"> TOC \o "1-1" \h \z \u </w:instrText>
      </w:r>
      <w:r w:rsidRPr="00FE2718">
        <w:rPr>
          <w:rFonts w:cs="Times New Roman"/>
          <w:sz w:val="24"/>
        </w:rPr>
        <w:fldChar w:fldCharType="separate"/>
      </w:r>
      <w:hyperlink w:anchor="_Toc140142008" w:history="1">
        <w:r w:rsidR="00302452" w:rsidRPr="00F420DB">
          <w:rPr>
            <w:rStyle w:val="Hyperlink"/>
          </w:rPr>
          <w:t>1.</w:t>
        </w:r>
        <w:r w:rsidR="00302452">
          <w:rPr>
            <w:rFonts w:asciiTheme="minorHAnsi" w:eastAsiaTheme="minorEastAsia" w:hAnsiTheme="minorHAnsi" w:cstheme="minorBidi"/>
            <w:szCs w:val="22"/>
            <w:lang w:eastAsia="pt-BR"/>
          </w:rPr>
          <w:tab/>
        </w:r>
        <w:r w:rsidR="00302452" w:rsidRPr="00F420DB">
          <w:rPr>
            <w:rStyle w:val="Hyperlink"/>
          </w:rPr>
          <w:t>OBJETO DA CONTRATAÇÃO</w:t>
        </w:r>
        <w:r w:rsidR="00302452">
          <w:rPr>
            <w:webHidden/>
          </w:rPr>
          <w:tab/>
        </w:r>
        <w:r w:rsidR="00302452">
          <w:rPr>
            <w:webHidden/>
          </w:rPr>
          <w:fldChar w:fldCharType="begin"/>
        </w:r>
        <w:r w:rsidR="00302452">
          <w:rPr>
            <w:webHidden/>
          </w:rPr>
          <w:instrText xml:space="preserve"> PAGEREF _Toc140142008 \h </w:instrText>
        </w:r>
        <w:r w:rsidR="00302452">
          <w:rPr>
            <w:webHidden/>
          </w:rPr>
        </w:r>
        <w:r w:rsidR="00302452">
          <w:rPr>
            <w:webHidden/>
          </w:rPr>
          <w:fldChar w:fldCharType="separate"/>
        </w:r>
        <w:r w:rsidR="009321DA">
          <w:rPr>
            <w:webHidden/>
          </w:rPr>
          <w:t>3</w:t>
        </w:r>
        <w:r w:rsidR="00302452">
          <w:rPr>
            <w:webHidden/>
          </w:rPr>
          <w:fldChar w:fldCharType="end"/>
        </w:r>
      </w:hyperlink>
    </w:p>
    <w:p w14:paraId="1E1DB5B2" w14:textId="0966C3BF" w:rsidR="00302452" w:rsidRDefault="002A6971">
      <w:pPr>
        <w:pStyle w:val="Sumrio1"/>
        <w:rPr>
          <w:rFonts w:asciiTheme="minorHAnsi" w:eastAsiaTheme="minorEastAsia" w:hAnsiTheme="minorHAnsi" w:cstheme="minorBidi"/>
          <w:szCs w:val="22"/>
          <w:lang w:eastAsia="pt-BR"/>
        </w:rPr>
      </w:pPr>
      <w:hyperlink w:anchor="_Toc140142009" w:history="1">
        <w:r w:rsidR="00302452" w:rsidRPr="00F420DB">
          <w:rPr>
            <w:rStyle w:val="Hyperlink"/>
          </w:rPr>
          <w:t>2.</w:t>
        </w:r>
        <w:r w:rsidR="00302452">
          <w:rPr>
            <w:rFonts w:asciiTheme="minorHAnsi" w:eastAsiaTheme="minorEastAsia" w:hAnsiTheme="minorHAnsi" w:cstheme="minorBidi"/>
            <w:szCs w:val="22"/>
            <w:lang w:eastAsia="pt-BR"/>
          </w:rPr>
          <w:tab/>
        </w:r>
        <w:r w:rsidR="00302452" w:rsidRPr="00F420DB">
          <w:rPr>
            <w:rStyle w:val="Hyperlink"/>
          </w:rPr>
          <w:t>TERMINOLOGIAS E DEFINIÇÕES</w:t>
        </w:r>
        <w:r w:rsidR="00302452">
          <w:rPr>
            <w:webHidden/>
          </w:rPr>
          <w:tab/>
        </w:r>
        <w:r w:rsidR="00302452">
          <w:rPr>
            <w:webHidden/>
          </w:rPr>
          <w:fldChar w:fldCharType="begin"/>
        </w:r>
        <w:r w:rsidR="00302452">
          <w:rPr>
            <w:webHidden/>
          </w:rPr>
          <w:instrText xml:space="preserve"> PAGEREF _Toc140142009 \h </w:instrText>
        </w:r>
        <w:r w:rsidR="00302452">
          <w:rPr>
            <w:webHidden/>
          </w:rPr>
        </w:r>
        <w:r w:rsidR="00302452">
          <w:rPr>
            <w:webHidden/>
          </w:rPr>
          <w:fldChar w:fldCharType="separate"/>
        </w:r>
        <w:r w:rsidR="009321DA">
          <w:rPr>
            <w:webHidden/>
          </w:rPr>
          <w:t>4</w:t>
        </w:r>
        <w:r w:rsidR="00302452">
          <w:rPr>
            <w:webHidden/>
          </w:rPr>
          <w:fldChar w:fldCharType="end"/>
        </w:r>
      </w:hyperlink>
    </w:p>
    <w:p w14:paraId="74D03777" w14:textId="566AA752" w:rsidR="00302452" w:rsidRDefault="002A6971">
      <w:pPr>
        <w:pStyle w:val="Sumrio1"/>
        <w:rPr>
          <w:rFonts w:asciiTheme="minorHAnsi" w:eastAsiaTheme="minorEastAsia" w:hAnsiTheme="minorHAnsi" w:cstheme="minorBidi"/>
          <w:szCs w:val="22"/>
          <w:lang w:eastAsia="pt-BR"/>
        </w:rPr>
      </w:pPr>
      <w:hyperlink w:anchor="_Toc140142010" w:history="1">
        <w:r w:rsidR="00302452" w:rsidRPr="00F420DB">
          <w:rPr>
            <w:rStyle w:val="Hyperlink"/>
          </w:rPr>
          <w:t>3.</w:t>
        </w:r>
        <w:r w:rsidR="00302452">
          <w:rPr>
            <w:rFonts w:asciiTheme="minorHAnsi" w:eastAsiaTheme="minorEastAsia" w:hAnsiTheme="minorHAnsi" w:cstheme="minorBidi"/>
            <w:szCs w:val="22"/>
            <w:lang w:eastAsia="pt-BR"/>
          </w:rPr>
          <w:tab/>
        </w:r>
        <w:r w:rsidR="00302452" w:rsidRPr="00F420DB">
          <w:rPr>
            <w:rStyle w:val="Hyperlink"/>
          </w:rPr>
          <w:t>REGIME DE EXECUÇÃO, VALOR ESTIMADO E CRITÉRIO DE JULGAMENTO.</w:t>
        </w:r>
        <w:r w:rsidR="00302452">
          <w:rPr>
            <w:webHidden/>
          </w:rPr>
          <w:tab/>
        </w:r>
        <w:r w:rsidR="00302452">
          <w:rPr>
            <w:webHidden/>
          </w:rPr>
          <w:fldChar w:fldCharType="begin"/>
        </w:r>
        <w:r w:rsidR="00302452">
          <w:rPr>
            <w:webHidden/>
          </w:rPr>
          <w:instrText xml:space="preserve"> PAGEREF _Toc140142010 \h </w:instrText>
        </w:r>
        <w:r w:rsidR="00302452">
          <w:rPr>
            <w:webHidden/>
          </w:rPr>
        </w:r>
        <w:r w:rsidR="00302452">
          <w:rPr>
            <w:webHidden/>
          </w:rPr>
          <w:fldChar w:fldCharType="separate"/>
        </w:r>
        <w:r w:rsidR="009321DA">
          <w:rPr>
            <w:webHidden/>
          </w:rPr>
          <w:t>7</w:t>
        </w:r>
        <w:r w:rsidR="00302452">
          <w:rPr>
            <w:webHidden/>
          </w:rPr>
          <w:fldChar w:fldCharType="end"/>
        </w:r>
      </w:hyperlink>
    </w:p>
    <w:p w14:paraId="72ECCD35" w14:textId="5FE5381F" w:rsidR="00302452" w:rsidRDefault="002A6971">
      <w:pPr>
        <w:pStyle w:val="Sumrio1"/>
        <w:rPr>
          <w:rFonts w:asciiTheme="minorHAnsi" w:eastAsiaTheme="minorEastAsia" w:hAnsiTheme="minorHAnsi" w:cstheme="minorBidi"/>
          <w:szCs w:val="22"/>
          <w:lang w:eastAsia="pt-BR"/>
        </w:rPr>
      </w:pPr>
      <w:hyperlink w:anchor="_Toc140142011" w:history="1">
        <w:r w:rsidR="00302452" w:rsidRPr="00F420DB">
          <w:rPr>
            <w:rStyle w:val="Hyperlink"/>
          </w:rPr>
          <w:t>4.</w:t>
        </w:r>
        <w:r w:rsidR="00302452">
          <w:rPr>
            <w:rFonts w:asciiTheme="minorHAnsi" w:eastAsiaTheme="minorEastAsia" w:hAnsiTheme="minorHAnsi" w:cstheme="minorBidi"/>
            <w:szCs w:val="22"/>
            <w:lang w:eastAsia="pt-BR"/>
          </w:rPr>
          <w:tab/>
        </w:r>
        <w:r w:rsidR="00302452" w:rsidRPr="00F420DB">
          <w:rPr>
            <w:rStyle w:val="Hyperlink"/>
          </w:rPr>
          <w:t>LOCAL DE EXECUÇÃO DOS SERVIÇOS</w:t>
        </w:r>
        <w:r w:rsidR="00302452">
          <w:rPr>
            <w:webHidden/>
          </w:rPr>
          <w:tab/>
        </w:r>
        <w:r w:rsidR="00302452">
          <w:rPr>
            <w:webHidden/>
          </w:rPr>
          <w:fldChar w:fldCharType="begin"/>
        </w:r>
        <w:r w:rsidR="00302452">
          <w:rPr>
            <w:webHidden/>
          </w:rPr>
          <w:instrText xml:space="preserve"> PAGEREF _Toc140142011 \h </w:instrText>
        </w:r>
        <w:r w:rsidR="00302452">
          <w:rPr>
            <w:webHidden/>
          </w:rPr>
        </w:r>
        <w:r w:rsidR="00302452">
          <w:rPr>
            <w:webHidden/>
          </w:rPr>
          <w:fldChar w:fldCharType="separate"/>
        </w:r>
        <w:r w:rsidR="009321DA">
          <w:rPr>
            <w:webHidden/>
          </w:rPr>
          <w:t>7</w:t>
        </w:r>
        <w:r w:rsidR="00302452">
          <w:rPr>
            <w:webHidden/>
          </w:rPr>
          <w:fldChar w:fldCharType="end"/>
        </w:r>
      </w:hyperlink>
    </w:p>
    <w:p w14:paraId="01896990" w14:textId="5A6DE5E3" w:rsidR="00302452" w:rsidRDefault="002A6971">
      <w:pPr>
        <w:pStyle w:val="Sumrio1"/>
        <w:rPr>
          <w:rFonts w:asciiTheme="minorHAnsi" w:eastAsiaTheme="minorEastAsia" w:hAnsiTheme="minorHAnsi" w:cstheme="minorBidi"/>
          <w:szCs w:val="22"/>
          <w:lang w:eastAsia="pt-BR"/>
        </w:rPr>
      </w:pPr>
      <w:hyperlink w:anchor="_Toc140142012" w:history="1">
        <w:r w:rsidR="00302452" w:rsidRPr="00F420DB">
          <w:rPr>
            <w:rStyle w:val="Hyperlink"/>
          </w:rPr>
          <w:t>5.</w:t>
        </w:r>
        <w:r w:rsidR="00302452">
          <w:rPr>
            <w:rFonts w:asciiTheme="minorHAnsi" w:eastAsiaTheme="minorEastAsia" w:hAnsiTheme="minorHAnsi" w:cstheme="minorBidi"/>
            <w:szCs w:val="22"/>
            <w:lang w:eastAsia="pt-BR"/>
          </w:rPr>
          <w:tab/>
        </w:r>
        <w:r w:rsidR="00302452" w:rsidRPr="00F420DB">
          <w:rPr>
            <w:rStyle w:val="Hyperlink"/>
          </w:rPr>
          <w:t>DESCRIÇÃO DOS SERVIÇOS</w:t>
        </w:r>
        <w:r w:rsidR="00302452">
          <w:rPr>
            <w:webHidden/>
          </w:rPr>
          <w:tab/>
        </w:r>
        <w:r w:rsidR="00302452">
          <w:rPr>
            <w:webHidden/>
          </w:rPr>
          <w:fldChar w:fldCharType="begin"/>
        </w:r>
        <w:r w:rsidR="00302452">
          <w:rPr>
            <w:webHidden/>
          </w:rPr>
          <w:instrText xml:space="preserve"> PAGEREF _Toc140142012 \h </w:instrText>
        </w:r>
        <w:r w:rsidR="00302452">
          <w:rPr>
            <w:webHidden/>
          </w:rPr>
        </w:r>
        <w:r w:rsidR="00302452">
          <w:rPr>
            <w:webHidden/>
          </w:rPr>
          <w:fldChar w:fldCharType="separate"/>
        </w:r>
        <w:r w:rsidR="009321DA">
          <w:rPr>
            <w:webHidden/>
          </w:rPr>
          <w:t>8</w:t>
        </w:r>
        <w:r w:rsidR="00302452">
          <w:rPr>
            <w:webHidden/>
          </w:rPr>
          <w:fldChar w:fldCharType="end"/>
        </w:r>
      </w:hyperlink>
    </w:p>
    <w:p w14:paraId="0FA35DCE" w14:textId="6EDCE474" w:rsidR="00302452" w:rsidRDefault="002A6971">
      <w:pPr>
        <w:pStyle w:val="Sumrio1"/>
        <w:rPr>
          <w:rFonts w:asciiTheme="minorHAnsi" w:eastAsiaTheme="minorEastAsia" w:hAnsiTheme="minorHAnsi" w:cstheme="minorBidi"/>
          <w:szCs w:val="22"/>
          <w:lang w:eastAsia="pt-BR"/>
        </w:rPr>
      </w:pPr>
      <w:hyperlink w:anchor="_Toc140142013" w:history="1">
        <w:r w:rsidR="00302452" w:rsidRPr="00F420DB">
          <w:rPr>
            <w:rStyle w:val="Hyperlink"/>
          </w:rPr>
          <w:t>6.</w:t>
        </w:r>
        <w:r w:rsidR="00302452">
          <w:rPr>
            <w:rFonts w:asciiTheme="minorHAnsi" w:eastAsiaTheme="minorEastAsia" w:hAnsiTheme="minorHAnsi" w:cstheme="minorBidi"/>
            <w:szCs w:val="22"/>
            <w:lang w:eastAsia="pt-BR"/>
          </w:rPr>
          <w:tab/>
        </w:r>
        <w:r w:rsidR="00302452" w:rsidRPr="00F420DB">
          <w:rPr>
            <w:rStyle w:val="Hyperlink"/>
          </w:rPr>
          <w:t>CONDIÇÕES DE PARTICIPAÇÃO</w:t>
        </w:r>
        <w:r w:rsidR="00302452">
          <w:rPr>
            <w:webHidden/>
          </w:rPr>
          <w:tab/>
        </w:r>
        <w:r w:rsidR="00302452">
          <w:rPr>
            <w:webHidden/>
          </w:rPr>
          <w:fldChar w:fldCharType="begin"/>
        </w:r>
        <w:r w:rsidR="00302452">
          <w:rPr>
            <w:webHidden/>
          </w:rPr>
          <w:instrText xml:space="preserve"> PAGEREF _Toc140142013 \h </w:instrText>
        </w:r>
        <w:r w:rsidR="00302452">
          <w:rPr>
            <w:webHidden/>
          </w:rPr>
        </w:r>
        <w:r w:rsidR="00302452">
          <w:rPr>
            <w:webHidden/>
          </w:rPr>
          <w:fldChar w:fldCharType="separate"/>
        </w:r>
        <w:r w:rsidR="009321DA">
          <w:rPr>
            <w:webHidden/>
          </w:rPr>
          <w:t>23</w:t>
        </w:r>
        <w:r w:rsidR="00302452">
          <w:rPr>
            <w:webHidden/>
          </w:rPr>
          <w:fldChar w:fldCharType="end"/>
        </w:r>
      </w:hyperlink>
    </w:p>
    <w:p w14:paraId="09526CED" w14:textId="2F119227" w:rsidR="00302452" w:rsidRDefault="002A6971">
      <w:pPr>
        <w:pStyle w:val="Sumrio1"/>
        <w:rPr>
          <w:rFonts w:asciiTheme="minorHAnsi" w:eastAsiaTheme="minorEastAsia" w:hAnsiTheme="minorHAnsi" w:cstheme="minorBidi"/>
          <w:szCs w:val="22"/>
          <w:lang w:eastAsia="pt-BR"/>
        </w:rPr>
      </w:pPr>
      <w:hyperlink w:anchor="_Toc140142014" w:history="1">
        <w:r w:rsidR="00302452" w:rsidRPr="00F420DB">
          <w:rPr>
            <w:rStyle w:val="Hyperlink"/>
          </w:rPr>
          <w:t>7.</w:t>
        </w:r>
        <w:r w:rsidR="00302452">
          <w:rPr>
            <w:rFonts w:asciiTheme="minorHAnsi" w:eastAsiaTheme="minorEastAsia" w:hAnsiTheme="minorHAnsi" w:cstheme="minorBidi"/>
            <w:szCs w:val="22"/>
            <w:lang w:eastAsia="pt-BR"/>
          </w:rPr>
          <w:tab/>
        </w:r>
        <w:r w:rsidR="00302452" w:rsidRPr="00F420DB">
          <w:rPr>
            <w:rStyle w:val="Hyperlink"/>
          </w:rPr>
          <w:t>PROPOSTA FINANCEIRA</w:t>
        </w:r>
        <w:r w:rsidR="00302452">
          <w:rPr>
            <w:webHidden/>
          </w:rPr>
          <w:tab/>
        </w:r>
        <w:r w:rsidR="00302452">
          <w:rPr>
            <w:webHidden/>
          </w:rPr>
          <w:fldChar w:fldCharType="begin"/>
        </w:r>
        <w:r w:rsidR="00302452">
          <w:rPr>
            <w:webHidden/>
          </w:rPr>
          <w:instrText xml:space="preserve"> PAGEREF _Toc140142014 \h </w:instrText>
        </w:r>
        <w:r w:rsidR="00302452">
          <w:rPr>
            <w:webHidden/>
          </w:rPr>
        </w:r>
        <w:r w:rsidR="00302452">
          <w:rPr>
            <w:webHidden/>
          </w:rPr>
          <w:fldChar w:fldCharType="separate"/>
        </w:r>
        <w:r w:rsidR="009321DA">
          <w:rPr>
            <w:webHidden/>
          </w:rPr>
          <w:t>24</w:t>
        </w:r>
        <w:r w:rsidR="00302452">
          <w:rPr>
            <w:webHidden/>
          </w:rPr>
          <w:fldChar w:fldCharType="end"/>
        </w:r>
      </w:hyperlink>
    </w:p>
    <w:p w14:paraId="3A296AD8" w14:textId="13384622" w:rsidR="00302452" w:rsidRDefault="002A6971">
      <w:pPr>
        <w:pStyle w:val="Sumrio1"/>
        <w:rPr>
          <w:rFonts w:asciiTheme="minorHAnsi" w:eastAsiaTheme="minorEastAsia" w:hAnsiTheme="minorHAnsi" w:cstheme="minorBidi"/>
          <w:szCs w:val="22"/>
          <w:lang w:eastAsia="pt-BR"/>
        </w:rPr>
      </w:pPr>
      <w:hyperlink w:anchor="_Toc140142015" w:history="1">
        <w:r w:rsidR="00302452" w:rsidRPr="00F420DB">
          <w:rPr>
            <w:rStyle w:val="Hyperlink"/>
          </w:rPr>
          <w:t>8.</w:t>
        </w:r>
        <w:r w:rsidR="00302452">
          <w:rPr>
            <w:rFonts w:asciiTheme="minorHAnsi" w:eastAsiaTheme="minorEastAsia" w:hAnsiTheme="minorHAnsi" w:cstheme="minorBidi"/>
            <w:szCs w:val="22"/>
            <w:lang w:eastAsia="pt-BR"/>
          </w:rPr>
          <w:tab/>
        </w:r>
        <w:r w:rsidR="00302452" w:rsidRPr="00F420DB">
          <w:rPr>
            <w:rStyle w:val="Hyperlink"/>
          </w:rPr>
          <w:t>DOCUMENTAÇÃO DE HABILITAÇÃO</w:t>
        </w:r>
        <w:r w:rsidR="00302452">
          <w:rPr>
            <w:webHidden/>
          </w:rPr>
          <w:tab/>
        </w:r>
        <w:r w:rsidR="00302452">
          <w:rPr>
            <w:webHidden/>
          </w:rPr>
          <w:fldChar w:fldCharType="begin"/>
        </w:r>
        <w:r w:rsidR="00302452">
          <w:rPr>
            <w:webHidden/>
          </w:rPr>
          <w:instrText xml:space="preserve"> PAGEREF _Toc140142015 \h </w:instrText>
        </w:r>
        <w:r w:rsidR="00302452">
          <w:rPr>
            <w:webHidden/>
          </w:rPr>
        </w:r>
        <w:r w:rsidR="00302452">
          <w:rPr>
            <w:webHidden/>
          </w:rPr>
          <w:fldChar w:fldCharType="separate"/>
        </w:r>
        <w:r w:rsidR="009321DA">
          <w:rPr>
            <w:webHidden/>
          </w:rPr>
          <w:t>25</w:t>
        </w:r>
        <w:r w:rsidR="00302452">
          <w:rPr>
            <w:webHidden/>
          </w:rPr>
          <w:fldChar w:fldCharType="end"/>
        </w:r>
      </w:hyperlink>
    </w:p>
    <w:p w14:paraId="61F4BF24" w14:textId="742ECE54" w:rsidR="00302452" w:rsidRDefault="002A6971">
      <w:pPr>
        <w:pStyle w:val="Sumrio1"/>
        <w:rPr>
          <w:rFonts w:asciiTheme="minorHAnsi" w:eastAsiaTheme="minorEastAsia" w:hAnsiTheme="minorHAnsi" w:cstheme="minorBidi"/>
          <w:szCs w:val="22"/>
          <w:lang w:eastAsia="pt-BR"/>
        </w:rPr>
      </w:pPr>
      <w:hyperlink w:anchor="_Toc140142016" w:history="1">
        <w:r w:rsidR="00302452" w:rsidRPr="00F420DB">
          <w:rPr>
            <w:rStyle w:val="Hyperlink"/>
          </w:rPr>
          <w:t>9.</w:t>
        </w:r>
        <w:r w:rsidR="00302452">
          <w:rPr>
            <w:rFonts w:asciiTheme="minorHAnsi" w:eastAsiaTheme="minorEastAsia" w:hAnsiTheme="minorHAnsi" w:cstheme="minorBidi"/>
            <w:szCs w:val="22"/>
            <w:lang w:eastAsia="pt-BR"/>
          </w:rPr>
          <w:tab/>
        </w:r>
        <w:r w:rsidR="00302452" w:rsidRPr="00F420DB">
          <w:rPr>
            <w:rStyle w:val="Hyperlink"/>
          </w:rPr>
          <w:t>ORÇAMENTO DE REFERÊNCIA E DOTAÇÃO ORÇAMENTÁRIA</w:t>
        </w:r>
        <w:r w:rsidR="00302452">
          <w:rPr>
            <w:webHidden/>
          </w:rPr>
          <w:tab/>
        </w:r>
        <w:r w:rsidR="00302452">
          <w:rPr>
            <w:webHidden/>
          </w:rPr>
          <w:fldChar w:fldCharType="begin"/>
        </w:r>
        <w:r w:rsidR="00302452">
          <w:rPr>
            <w:webHidden/>
          </w:rPr>
          <w:instrText xml:space="preserve"> PAGEREF _Toc140142016 \h </w:instrText>
        </w:r>
        <w:r w:rsidR="00302452">
          <w:rPr>
            <w:webHidden/>
          </w:rPr>
        </w:r>
        <w:r w:rsidR="00302452">
          <w:rPr>
            <w:webHidden/>
          </w:rPr>
          <w:fldChar w:fldCharType="separate"/>
        </w:r>
        <w:r w:rsidR="009321DA">
          <w:rPr>
            <w:webHidden/>
          </w:rPr>
          <w:t>27</w:t>
        </w:r>
        <w:r w:rsidR="00302452">
          <w:rPr>
            <w:webHidden/>
          </w:rPr>
          <w:fldChar w:fldCharType="end"/>
        </w:r>
      </w:hyperlink>
    </w:p>
    <w:p w14:paraId="0555A1FF" w14:textId="3648FAB7" w:rsidR="00302452" w:rsidRDefault="002A6971">
      <w:pPr>
        <w:pStyle w:val="Sumrio1"/>
        <w:rPr>
          <w:rFonts w:asciiTheme="minorHAnsi" w:eastAsiaTheme="minorEastAsia" w:hAnsiTheme="minorHAnsi" w:cstheme="minorBidi"/>
          <w:szCs w:val="22"/>
          <w:lang w:eastAsia="pt-BR"/>
        </w:rPr>
      </w:pPr>
      <w:hyperlink w:anchor="_Toc140142017" w:history="1">
        <w:r w:rsidR="00302452" w:rsidRPr="00F420DB">
          <w:rPr>
            <w:rStyle w:val="Hyperlink"/>
          </w:rPr>
          <w:t>10.</w:t>
        </w:r>
        <w:r w:rsidR="00302452">
          <w:rPr>
            <w:rFonts w:asciiTheme="minorHAnsi" w:eastAsiaTheme="minorEastAsia" w:hAnsiTheme="minorHAnsi" w:cstheme="minorBidi"/>
            <w:szCs w:val="22"/>
            <w:lang w:eastAsia="pt-BR"/>
          </w:rPr>
          <w:tab/>
        </w:r>
        <w:r w:rsidR="00302452" w:rsidRPr="00F420DB">
          <w:rPr>
            <w:rStyle w:val="Hyperlink"/>
          </w:rPr>
          <w:t>PRAZO DE EXECUÇÃO DOS SERVIÇOS</w:t>
        </w:r>
        <w:r w:rsidR="00302452">
          <w:rPr>
            <w:webHidden/>
          </w:rPr>
          <w:tab/>
        </w:r>
        <w:r w:rsidR="00302452">
          <w:rPr>
            <w:webHidden/>
          </w:rPr>
          <w:fldChar w:fldCharType="begin"/>
        </w:r>
        <w:r w:rsidR="00302452">
          <w:rPr>
            <w:webHidden/>
          </w:rPr>
          <w:instrText xml:space="preserve"> PAGEREF _Toc140142017 \h </w:instrText>
        </w:r>
        <w:r w:rsidR="00302452">
          <w:rPr>
            <w:webHidden/>
          </w:rPr>
        </w:r>
        <w:r w:rsidR="00302452">
          <w:rPr>
            <w:webHidden/>
          </w:rPr>
          <w:fldChar w:fldCharType="separate"/>
        </w:r>
        <w:r w:rsidR="009321DA">
          <w:rPr>
            <w:webHidden/>
          </w:rPr>
          <w:t>27</w:t>
        </w:r>
        <w:r w:rsidR="00302452">
          <w:rPr>
            <w:webHidden/>
          </w:rPr>
          <w:fldChar w:fldCharType="end"/>
        </w:r>
      </w:hyperlink>
    </w:p>
    <w:p w14:paraId="413465EA" w14:textId="783C3C1F" w:rsidR="00302452" w:rsidRDefault="002A6971">
      <w:pPr>
        <w:pStyle w:val="Sumrio1"/>
        <w:rPr>
          <w:rFonts w:asciiTheme="minorHAnsi" w:eastAsiaTheme="minorEastAsia" w:hAnsiTheme="minorHAnsi" w:cstheme="minorBidi"/>
          <w:szCs w:val="22"/>
          <w:lang w:eastAsia="pt-BR"/>
        </w:rPr>
      </w:pPr>
      <w:hyperlink w:anchor="_Toc140142018" w:history="1">
        <w:r w:rsidR="00302452" w:rsidRPr="00F420DB">
          <w:rPr>
            <w:rStyle w:val="Hyperlink"/>
          </w:rPr>
          <w:t>11.</w:t>
        </w:r>
        <w:r w:rsidR="00302452">
          <w:rPr>
            <w:rFonts w:asciiTheme="minorHAnsi" w:eastAsiaTheme="minorEastAsia" w:hAnsiTheme="minorHAnsi" w:cstheme="minorBidi"/>
            <w:szCs w:val="22"/>
            <w:lang w:eastAsia="pt-BR"/>
          </w:rPr>
          <w:tab/>
        </w:r>
        <w:r w:rsidR="00302452" w:rsidRPr="00F420DB">
          <w:rPr>
            <w:rStyle w:val="Hyperlink"/>
          </w:rPr>
          <w:t>FORMAS E CONDIÇÕES DE PAGAMENTO</w:t>
        </w:r>
        <w:r w:rsidR="00302452">
          <w:rPr>
            <w:webHidden/>
          </w:rPr>
          <w:tab/>
        </w:r>
        <w:r w:rsidR="00302452">
          <w:rPr>
            <w:webHidden/>
          </w:rPr>
          <w:fldChar w:fldCharType="begin"/>
        </w:r>
        <w:r w:rsidR="00302452">
          <w:rPr>
            <w:webHidden/>
          </w:rPr>
          <w:instrText xml:space="preserve"> PAGEREF _Toc140142018 \h </w:instrText>
        </w:r>
        <w:r w:rsidR="00302452">
          <w:rPr>
            <w:webHidden/>
          </w:rPr>
        </w:r>
        <w:r w:rsidR="00302452">
          <w:rPr>
            <w:webHidden/>
          </w:rPr>
          <w:fldChar w:fldCharType="separate"/>
        </w:r>
        <w:r w:rsidR="009321DA">
          <w:rPr>
            <w:webHidden/>
          </w:rPr>
          <w:t>28</w:t>
        </w:r>
        <w:r w:rsidR="00302452">
          <w:rPr>
            <w:webHidden/>
          </w:rPr>
          <w:fldChar w:fldCharType="end"/>
        </w:r>
      </w:hyperlink>
    </w:p>
    <w:p w14:paraId="12369748" w14:textId="33ADC7C4" w:rsidR="00302452" w:rsidRDefault="002A6971">
      <w:pPr>
        <w:pStyle w:val="Sumrio1"/>
        <w:rPr>
          <w:rFonts w:asciiTheme="minorHAnsi" w:eastAsiaTheme="minorEastAsia" w:hAnsiTheme="minorHAnsi" w:cstheme="minorBidi"/>
          <w:szCs w:val="22"/>
          <w:lang w:eastAsia="pt-BR"/>
        </w:rPr>
      </w:pPr>
      <w:hyperlink w:anchor="_Toc140142019" w:history="1">
        <w:r w:rsidR="00302452" w:rsidRPr="00F420DB">
          <w:rPr>
            <w:rStyle w:val="Hyperlink"/>
          </w:rPr>
          <w:t>12.</w:t>
        </w:r>
        <w:r w:rsidR="00302452">
          <w:rPr>
            <w:rFonts w:asciiTheme="minorHAnsi" w:eastAsiaTheme="minorEastAsia" w:hAnsiTheme="minorHAnsi" w:cstheme="minorBidi"/>
            <w:szCs w:val="22"/>
            <w:lang w:eastAsia="pt-BR"/>
          </w:rPr>
          <w:tab/>
        </w:r>
        <w:r w:rsidR="00302452" w:rsidRPr="00F420DB">
          <w:rPr>
            <w:rStyle w:val="Hyperlink"/>
          </w:rPr>
          <w:t>REPACTUAÇÃO DOS PREÇOS</w:t>
        </w:r>
        <w:r w:rsidR="00302452">
          <w:rPr>
            <w:webHidden/>
          </w:rPr>
          <w:tab/>
        </w:r>
        <w:r w:rsidR="00302452">
          <w:rPr>
            <w:webHidden/>
          </w:rPr>
          <w:fldChar w:fldCharType="begin"/>
        </w:r>
        <w:r w:rsidR="00302452">
          <w:rPr>
            <w:webHidden/>
          </w:rPr>
          <w:instrText xml:space="preserve"> PAGEREF _Toc140142019 \h </w:instrText>
        </w:r>
        <w:r w:rsidR="00302452">
          <w:rPr>
            <w:webHidden/>
          </w:rPr>
        </w:r>
        <w:r w:rsidR="00302452">
          <w:rPr>
            <w:webHidden/>
          </w:rPr>
          <w:fldChar w:fldCharType="separate"/>
        </w:r>
        <w:r w:rsidR="009321DA">
          <w:rPr>
            <w:webHidden/>
          </w:rPr>
          <w:t>31</w:t>
        </w:r>
        <w:r w:rsidR="00302452">
          <w:rPr>
            <w:webHidden/>
          </w:rPr>
          <w:fldChar w:fldCharType="end"/>
        </w:r>
      </w:hyperlink>
    </w:p>
    <w:p w14:paraId="53564D64" w14:textId="170F01F9" w:rsidR="00302452" w:rsidRDefault="002A6971">
      <w:pPr>
        <w:pStyle w:val="Sumrio1"/>
        <w:rPr>
          <w:rFonts w:asciiTheme="minorHAnsi" w:eastAsiaTheme="minorEastAsia" w:hAnsiTheme="minorHAnsi" w:cstheme="minorBidi"/>
          <w:szCs w:val="22"/>
          <w:lang w:eastAsia="pt-BR"/>
        </w:rPr>
      </w:pPr>
      <w:hyperlink w:anchor="_Toc140142020" w:history="1">
        <w:r w:rsidR="00302452" w:rsidRPr="00F420DB">
          <w:rPr>
            <w:rStyle w:val="Hyperlink"/>
          </w:rPr>
          <w:t>13.</w:t>
        </w:r>
        <w:r w:rsidR="00302452">
          <w:rPr>
            <w:rFonts w:asciiTheme="minorHAnsi" w:eastAsiaTheme="minorEastAsia" w:hAnsiTheme="minorHAnsi" w:cstheme="minorBidi"/>
            <w:szCs w:val="22"/>
            <w:lang w:eastAsia="pt-BR"/>
          </w:rPr>
          <w:tab/>
        </w:r>
        <w:r w:rsidR="00302452" w:rsidRPr="00F420DB">
          <w:rPr>
            <w:rStyle w:val="Hyperlink"/>
          </w:rPr>
          <w:t>FISCALIZAÇÃO E CONTROLE DA EXECUÇÃO DOS SERVIÇOS</w:t>
        </w:r>
        <w:r w:rsidR="00302452">
          <w:rPr>
            <w:webHidden/>
          </w:rPr>
          <w:tab/>
        </w:r>
        <w:r w:rsidR="00302452">
          <w:rPr>
            <w:webHidden/>
          </w:rPr>
          <w:fldChar w:fldCharType="begin"/>
        </w:r>
        <w:r w:rsidR="00302452">
          <w:rPr>
            <w:webHidden/>
          </w:rPr>
          <w:instrText xml:space="preserve"> PAGEREF _Toc140142020 \h </w:instrText>
        </w:r>
        <w:r w:rsidR="00302452">
          <w:rPr>
            <w:webHidden/>
          </w:rPr>
        </w:r>
        <w:r w:rsidR="00302452">
          <w:rPr>
            <w:webHidden/>
          </w:rPr>
          <w:fldChar w:fldCharType="separate"/>
        </w:r>
        <w:r w:rsidR="009321DA">
          <w:rPr>
            <w:webHidden/>
          </w:rPr>
          <w:t>32</w:t>
        </w:r>
        <w:r w:rsidR="00302452">
          <w:rPr>
            <w:webHidden/>
          </w:rPr>
          <w:fldChar w:fldCharType="end"/>
        </w:r>
      </w:hyperlink>
    </w:p>
    <w:p w14:paraId="30E3E3EC" w14:textId="55EDE705" w:rsidR="00302452" w:rsidRDefault="002A6971">
      <w:pPr>
        <w:pStyle w:val="Sumrio1"/>
        <w:rPr>
          <w:rFonts w:asciiTheme="minorHAnsi" w:eastAsiaTheme="minorEastAsia" w:hAnsiTheme="minorHAnsi" w:cstheme="minorBidi"/>
          <w:szCs w:val="22"/>
          <w:lang w:eastAsia="pt-BR"/>
        </w:rPr>
      </w:pPr>
      <w:hyperlink w:anchor="_Toc140142021" w:history="1">
        <w:r w:rsidR="00302452" w:rsidRPr="00F420DB">
          <w:rPr>
            <w:rStyle w:val="Hyperlink"/>
          </w:rPr>
          <w:t>14.</w:t>
        </w:r>
        <w:r w:rsidR="00302452">
          <w:rPr>
            <w:rFonts w:asciiTheme="minorHAnsi" w:eastAsiaTheme="minorEastAsia" w:hAnsiTheme="minorHAnsi" w:cstheme="minorBidi"/>
            <w:szCs w:val="22"/>
            <w:lang w:eastAsia="pt-BR"/>
          </w:rPr>
          <w:tab/>
        </w:r>
        <w:r w:rsidR="00302452" w:rsidRPr="00F420DB">
          <w:rPr>
            <w:rStyle w:val="Hyperlink"/>
          </w:rPr>
          <w:t>RECEBIMENTO DEFINITIVO DOS SERVIÇOS</w:t>
        </w:r>
        <w:r w:rsidR="00302452">
          <w:rPr>
            <w:webHidden/>
          </w:rPr>
          <w:tab/>
        </w:r>
        <w:r w:rsidR="00302452">
          <w:rPr>
            <w:webHidden/>
          </w:rPr>
          <w:fldChar w:fldCharType="begin"/>
        </w:r>
        <w:r w:rsidR="00302452">
          <w:rPr>
            <w:webHidden/>
          </w:rPr>
          <w:instrText xml:space="preserve"> PAGEREF _Toc140142021 \h </w:instrText>
        </w:r>
        <w:r w:rsidR="00302452">
          <w:rPr>
            <w:webHidden/>
          </w:rPr>
        </w:r>
        <w:r w:rsidR="00302452">
          <w:rPr>
            <w:webHidden/>
          </w:rPr>
          <w:fldChar w:fldCharType="separate"/>
        </w:r>
        <w:r w:rsidR="009321DA">
          <w:rPr>
            <w:webHidden/>
          </w:rPr>
          <w:t>41</w:t>
        </w:r>
        <w:r w:rsidR="00302452">
          <w:rPr>
            <w:webHidden/>
          </w:rPr>
          <w:fldChar w:fldCharType="end"/>
        </w:r>
      </w:hyperlink>
    </w:p>
    <w:p w14:paraId="31ABB279" w14:textId="6C6EE12B" w:rsidR="00302452" w:rsidRDefault="002A6971">
      <w:pPr>
        <w:pStyle w:val="Sumrio1"/>
        <w:rPr>
          <w:rFonts w:asciiTheme="minorHAnsi" w:eastAsiaTheme="minorEastAsia" w:hAnsiTheme="minorHAnsi" w:cstheme="minorBidi"/>
          <w:szCs w:val="22"/>
          <w:lang w:eastAsia="pt-BR"/>
        </w:rPr>
      </w:pPr>
      <w:hyperlink w:anchor="_Toc140142022" w:history="1">
        <w:r w:rsidR="00302452" w:rsidRPr="00F420DB">
          <w:rPr>
            <w:rStyle w:val="Hyperlink"/>
          </w:rPr>
          <w:t>15.</w:t>
        </w:r>
        <w:r w:rsidR="00302452">
          <w:rPr>
            <w:rFonts w:asciiTheme="minorHAnsi" w:eastAsiaTheme="minorEastAsia" w:hAnsiTheme="minorHAnsi" w:cstheme="minorBidi"/>
            <w:szCs w:val="22"/>
            <w:lang w:eastAsia="pt-BR"/>
          </w:rPr>
          <w:tab/>
        </w:r>
        <w:r w:rsidR="00302452" w:rsidRPr="00F420DB">
          <w:rPr>
            <w:rStyle w:val="Hyperlink"/>
          </w:rPr>
          <w:t>SEGURANÇA E MEDICINA DO TRABALHO</w:t>
        </w:r>
        <w:r w:rsidR="00302452">
          <w:rPr>
            <w:webHidden/>
          </w:rPr>
          <w:tab/>
        </w:r>
        <w:r w:rsidR="00302452">
          <w:rPr>
            <w:webHidden/>
          </w:rPr>
          <w:fldChar w:fldCharType="begin"/>
        </w:r>
        <w:r w:rsidR="00302452">
          <w:rPr>
            <w:webHidden/>
          </w:rPr>
          <w:instrText xml:space="preserve"> PAGEREF _Toc140142022 \h </w:instrText>
        </w:r>
        <w:r w:rsidR="00302452">
          <w:rPr>
            <w:webHidden/>
          </w:rPr>
        </w:r>
        <w:r w:rsidR="00302452">
          <w:rPr>
            <w:webHidden/>
          </w:rPr>
          <w:fldChar w:fldCharType="separate"/>
        </w:r>
        <w:r w:rsidR="009321DA">
          <w:rPr>
            <w:webHidden/>
          </w:rPr>
          <w:t>42</w:t>
        </w:r>
        <w:r w:rsidR="00302452">
          <w:rPr>
            <w:webHidden/>
          </w:rPr>
          <w:fldChar w:fldCharType="end"/>
        </w:r>
      </w:hyperlink>
    </w:p>
    <w:p w14:paraId="22EA885A" w14:textId="314B108B" w:rsidR="00302452" w:rsidRDefault="002A6971">
      <w:pPr>
        <w:pStyle w:val="Sumrio1"/>
        <w:rPr>
          <w:rFonts w:asciiTheme="minorHAnsi" w:eastAsiaTheme="minorEastAsia" w:hAnsiTheme="minorHAnsi" w:cstheme="minorBidi"/>
          <w:szCs w:val="22"/>
          <w:lang w:eastAsia="pt-BR"/>
        </w:rPr>
      </w:pPr>
      <w:hyperlink w:anchor="_Toc140142023" w:history="1">
        <w:r w:rsidR="00302452" w:rsidRPr="00F420DB">
          <w:rPr>
            <w:rStyle w:val="Hyperlink"/>
          </w:rPr>
          <w:t>16.</w:t>
        </w:r>
        <w:r w:rsidR="00302452">
          <w:rPr>
            <w:rFonts w:asciiTheme="minorHAnsi" w:eastAsiaTheme="minorEastAsia" w:hAnsiTheme="minorHAnsi" w:cstheme="minorBidi"/>
            <w:szCs w:val="22"/>
            <w:lang w:eastAsia="pt-BR"/>
          </w:rPr>
          <w:tab/>
        </w:r>
        <w:r w:rsidR="00302452" w:rsidRPr="00F420DB">
          <w:rPr>
            <w:rStyle w:val="Hyperlink"/>
          </w:rPr>
          <w:t>CRITÉRIOS DE SUSTENTABILIDADE AMBIENTAL</w:t>
        </w:r>
        <w:r w:rsidR="00302452">
          <w:rPr>
            <w:webHidden/>
          </w:rPr>
          <w:tab/>
        </w:r>
        <w:r w:rsidR="00302452">
          <w:rPr>
            <w:webHidden/>
          </w:rPr>
          <w:fldChar w:fldCharType="begin"/>
        </w:r>
        <w:r w:rsidR="00302452">
          <w:rPr>
            <w:webHidden/>
          </w:rPr>
          <w:instrText xml:space="preserve"> PAGEREF _Toc140142023 \h </w:instrText>
        </w:r>
        <w:r w:rsidR="00302452">
          <w:rPr>
            <w:webHidden/>
          </w:rPr>
        </w:r>
        <w:r w:rsidR="00302452">
          <w:rPr>
            <w:webHidden/>
          </w:rPr>
          <w:fldChar w:fldCharType="separate"/>
        </w:r>
        <w:r w:rsidR="009321DA">
          <w:rPr>
            <w:webHidden/>
          </w:rPr>
          <w:t>43</w:t>
        </w:r>
        <w:r w:rsidR="00302452">
          <w:rPr>
            <w:webHidden/>
          </w:rPr>
          <w:fldChar w:fldCharType="end"/>
        </w:r>
      </w:hyperlink>
    </w:p>
    <w:p w14:paraId="1A7DA79C" w14:textId="01E71D94" w:rsidR="00302452" w:rsidRDefault="002A6971">
      <w:pPr>
        <w:pStyle w:val="Sumrio1"/>
        <w:rPr>
          <w:rFonts w:asciiTheme="minorHAnsi" w:eastAsiaTheme="minorEastAsia" w:hAnsiTheme="minorHAnsi" w:cstheme="minorBidi"/>
          <w:szCs w:val="22"/>
          <w:lang w:eastAsia="pt-BR"/>
        </w:rPr>
      </w:pPr>
      <w:hyperlink w:anchor="_Toc140142024" w:history="1">
        <w:r w:rsidR="00302452" w:rsidRPr="00F420DB">
          <w:rPr>
            <w:rStyle w:val="Hyperlink"/>
          </w:rPr>
          <w:t>17.</w:t>
        </w:r>
        <w:r w:rsidR="00302452">
          <w:rPr>
            <w:rFonts w:asciiTheme="minorHAnsi" w:eastAsiaTheme="minorEastAsia" w:hAnsiTheme="minorHAnsi" w:cstheme="minorBidi"/>
            <w:szCs w:val="22"/>
            <w:lang w:eastAsia="pt-BR"/>
          </w:rPr>
          <w:tab/>
        </w:r>
        <w:r w:rsidR="00302452" w:rsidRPr="00F420DB">
          <w:rPr>
            <w:rStyle w:val="Hyperlink"/>
          </w:rPr>
          <w:t>OBRIGAÇÕES DA EMPRESA CONTRATADA</w:t>
        </w:r>
        <w:r w:rsidR="00302452">
          <w:rPr>
            <w:webHidden/>
          </w:rPr>
          <w:tab/>
        </w:r>
        <w:r w:rsidR="00302452">
          <w:rPr>
            <w:webHidden/>
          </w:rPr>
          <w:fldChar w:fldCharType="begin"/>
        </w:r>
        <w:r w:rsidR="00302452">
          <w:rPr>
            <w:webHidden/>
          </w:rPr>
          <w:instrText xml:space="preserve"> PAGEREF _Toc140142024 \h </w:instrText>
        </w:r>
        <w:r w:rsidR="00302452">
          <w:rPr>
            <w:webHidden/>
          </w:rPr>
        </w:r>
        <w:r w:rsidR="00302452">
          <w:rPr>
            <w:webHidden/>
          </w:rPr>
          <w:fldChar w:fldCharType="separate"/>
        </w:r>
        <w:r w:rsidR="009321DA">
          <w:rPr>
            <w:webHidden/>
          </w:rPr>
          <w:t>45</w:t>
        </w:r>
        <w:r w:rsidR="00302452">
          <w:rPr>
            <w:webHidden/>
          </w:rPr>
          <w:fldChar w:fldCharType="end"/>
        </w:r>
      </w:hyperlink>
    </w:p>
    <w:p w14:paraId="6193C703" w14:textId="64BEECF0" w:rsidR="00302452" w:rsidRDefault="002A6971">
      <w:pPr>
        <w:pStyle w:val="Sumrio1"/>
        <w:rPr>
          <w:rFonts w:asciiTheme="minorHAnsi" w:eastAsiaTheme="minorEastAsia" w:hAnsiTheme="minorHAnsi" w:cstheme="minorBidi"/>
          <w:szCs w:val="22"/>
          <w:lang w:eastAsia="pt-BR"/>
        </w:rPr>
      </w:pPr>
      <w:hyperlink w:anchor="_Toc140142025" w:history="1">
        <w:r w:rsidR="00302452" w:rsidRPr="00F420DB">
          <w:rPr>
            <w:rStyle w:val="Hyperlink"/>
          </w:rPr>
          <w:t>18.</w:t>
        </w:r>
        <w:r w:rsidR="00302452">
          <w:rPr>
            <w:rFonts w:asciiTheme="minorHAnsi" w:eastAsiaTheme="minorEastAsia" w:hAnsiTheme="minorHAnsi" w:cstheme="minorBidi"/>
            <w:szCs w:val="22"/>
            <w:lang w:eastAsia="pt-BR"/>
          </w:rPr>
          <w:tab/>
        </w:r>
        <w:r w:rsidR="00302452" w:rsidRPr="00F420DB">
          <w:rPr>
            <w:rStyle w:val="Hyperlink"/>
          </w:rPr>
          <w:t>OBRIGAÇÕES DA CODEVASF</w:t>
        </w:r>
        <w:r w:rsidR="00302452">
          <w:rPr>
            <w:webHidden/>
          </w:rPr>
          <w:tab/>
        </w:r>
        <w:r w:rsidR="00302452">
          <w:rPr>
            <w:webHidden/>
          </w:rPr>
          <w:fldChar w:fldCharType="begin"/>
        </w:r>
        <w:r w:rsidR="00302452">
          <w:rPr>
            <w:webHidden/>
          </w:rPr>
          <w:instrText xml:space="preserve"> PAGEREF _Toc140142025 \h </w:instrText>
        </w:r>
        <w:r w:rsidR="00302452">
          <w:rPr>
            <w:webHidden/>
          </w:rPr>
        </w:r>
        <w:r w:rsidR="00302452">
          <w:rPr>
            <w:webHidden/>
          </w:rPr>
          <w:fldChar w:fldCharType="separate"/>
        </w:r>
        <w:r w:rsidR="009321DA">
          <w:rPr>
            <w:webHidden/>
          </w:rPr>
          <w:t>51</w:t>
        </w:r>
        <w:r w:rsidR="00302452">
          <w:rPr>
            <w:webHidden/>
          </w:rPr>
          <w:fldChar w:fldCharType="end"/>
        </w:r>
      </w:hyperlink>
    </w:p>
    <w:p w14:paraId="7D46B8E5" w14:textId="61BE7FFE" w:rsidR="00302452" w:rsidRDefault="002A6971">
      <w:pPr>
        <w:pStyle w:val="Sumrio1"/>
        <w:rPr>
          <w:rFonts w:asciiTheme="minorHAnsi" w:eastAsiaTheme="minorEastAsia" w:hAnsiTheme="minorHAnsi" w:cstheme="minorBidi"/>
          <w:szCs w:val="22"/>
          <w:lang w:eastAsia="pt-BR"/>
        </w:rPr>
      </w:pPr>
      <w:hyperlink w:anchor="_Toc140142026" w:history="1">
        <w:r w:rsidR="00302452" w:rsidRPr="00F420DB">
          <w:rPr>
            <w:rStyle w:val="Hyperlink"/>
          </w:rPr>
          <w:t>19.</w:t>
        </w:r>
        <w:r w:rsidR="00302452">
          <w:rPr>
            <w:rFonts w:asciiTheme="minorHAnsi" w:eastAsiaTheme="minorEastAsia" w:hAnsiTheme="minorHAnsi" w:cstheme="minorBidi"/>
            <w:szCs w:val="22"/>
            <w:lang w:eastAsia="pt-BR"/>
          </w:rPr>
          <w:tab/>
        </w:r>
        <w:r w:rsidR="00302452" w:rsidRPr="00F420DB">
          <w:rPr>
            <w:rStyle w:val="Hyperlink"/>
          </w:rPr>
          <w:t>CONTA-DEPÓSITO VINCULADA</w:t>
        </w:r>
        <w:r w:rsidR="00302452">
          <w:rPr>
            <w:webHidden/>
          </w:rPr>
          <w:tab/>
        </w:r>
        <w:r w:rsidR="00302452">
          <w:rPr>
            <w:webHidden/>
          </w:rPr>
          <w:fldChar w:fldCharType="begin"/>
        </w:r>
        <w:r w:rsidR="00302452">
          <w:rPr>
            <w:webHidden/>
          </w:rPr>
          <w:instrText xml:space="preserve"> PAGEREF _Toc140142026 \h </w:instrText>
        </w:r>
        <w:r w:rsidR="00302452">
          <w:rPr>
            <w:webHidden/>
          </w:rPr>
        </w:r>
        <w:r w:rsidR="00302452">
          <w:rPr>
            <w:webHidden/>
          </w:rPr>
          <w:fldChar w:fldCharType="separate"/>
        </w:r>
        <w:r w:rsidR="009321DA">
          <w:rPr>
            <w:webHidden/>
          </w:rPr>
          <w:t>52</w:t>
        </w:r>
        <w:r w:rsidR="00302452">
          <w:rPr>
            <w:webHidden/>
          </w:rPr>
          <w:fldChar w:fldCharType="end"/>
        </w:r>
      </w:hyperlink>
    </w:p>
    <w:p w14:paraId="1D301E3B" w14:textId="2F503B52" w:rsidR="00302452" w:rsidRDefault="002A6971">
      <w:pPr>
        <w:pStyle w:val="Sumrio1"/>
        <w:rPr>
          <w:rFonts w:asciiTheme="minorHAnsi" w:eastAsiaTheme="minorEastAsia" w:hAnsiTheme="minorHAnsi" w:cstheme="minorBidi"/>
          <w:szCs w:val="22"/>
          <w:lang w:eastAsia="pt-BR"/>
        </w:rPr>
      </w:pPr>
      <w:hyperlink w:anchor="_Toc140142027" w:history="1">
        <w:r w:rsidR="00302452" w:rsidRPr="00F420DB">
          <w:rPr>
            <w:rStyle w:val="Hyperlink"/>
          </w:rPr>
          <w:t>20.</w:t>
        </w:r>
        <w:r w:rsidR="00302452">
          <w:rPr>
            <w:rFonts w:asciiTheme="minorHAnsi" w:eastAsiaTheme="minorEastAsia" w:hAnsiTheme="minorHAnsi" w:cstheme="minorBidi"/>
            <w:szCs w:val="22"/>
            <w:lang w:eastAsia="pt-BR"/>
          </w:rPr>
          <w:tab/>
        </w:r>
        <w:r w:rsidR="00302452" w:rsidRPr="00F420DB">
          <w:rPr>
            <w:rStyle w:val="Hyperlink"/>
          </w:rPr>
          <w:t>SANÇÕES ADMINISTRATIVAS</w:t>
        </w:r>
        <w:r w:rsidR="00302452">
          <w:rPr>
            <w:webHidden/>
          </w:rPr>
          <w:tab/>
        </w:r>
        <w:r w:rsidR="00302452">
          <w:rPr>
            <w:webHidden/>
          </w:rPr>
          <w:fldChar w:fldCharType="begin"/>
        </w:r>
        <w:r w:rsidR="00302452">
          <w:rPr>
            <w:webHidden/>
          </w:rPr>
          <w:instrText xml:space="preserve"> PAGEREF _Toc140142027 \h </w:instrText>
        </w:r>
        <w:r w:rsidR="00302452">
          <w:rPr>
            <w:webHidden/>
          </w:rPr>
        </w:r>
        <w:r w:rsidR="00302452">
          <w:rPr>
            <w:webHidden/>
          </w:rPr>
          <w:fldChar w:fldCharType="separate"/>
        </w:r>
        <w:r w:rsidR="009321DA">
          <w:rPr>
            <w:webHidden/>
          </w:rPr>
          <w:t>54</w:t>
        </w:r>
        <w:r w:rsidR="00302452">
          <w:rPr>
            <w:webHidden/>
          </w:rPr>
          <w:fldChar w:fldCharType="end"/>
        </w:r>
      </w:hyperlink>
    </w:p>
    <w:p w14:paraId="5A048CC8" w14:textId="11C7418A" w:rsidR="00302452" w:rsidRDefault="002A6971">
      <w:pPr>
        <w:pStyle w:val="Sumrio1"/>
        <w:rPr>
          <w:rFonts w:asciiTheme="minorHAnsi" w:eastAsiaTheme="minorEastAsia" w:hAnsiTheme="minorHAnsi" w:cstheme="minorBidi"/>
          <w:szCs w:val="22"/>
          <w:lang w:eastAsia="pt-BR"/>
        </w:rPr>
      </w:pPr>
      <w:hyperlink w:anchor="_Toc140142028" w:history="1">
        <w:r w:rsidR="00302452" w:rsidRPr="00F420DB">
          <w:rPr>
            <w:rStyle w:val="Hyperlink"/>
          </w:rPr>
          <w:t>21.</w:t>
        </w:r>
        <w:r w:rsidR="00302452">
          <w:rPr>
            <w:rFonts w:asciiTheme="minorHAnsi" w:eastAsiaTheme="minorEastAsia" w:hAnsiTheme="minorHAnsi" w:cstheme="minorBidi"/>
            <w:szCs w:val="22"/>
            <w:lang w:eastAsia="pt-BR"/>
          </w:rPr>
          <w:tab/>
        </w:r>
        <w:r w:rsidR="00302452" w:rsidRPr="00F420DB">
          <w:rPr>
            <w:rStyle w:val="Hyperlink"/>
          </w:rPr>
          <w:t>MULTAS</w:t>
        </w:r>
        <w:r w:rsidR="00302452">
          <w:rPr>
            <w:webHidden/>
          </w:rPr>
          <w:tab/>
        </w:r>
        <w:r w:rsidR="00302452">
          <w:rPr>
            <w:webHidden/>
          </w:rPr>
          <w:fldChar w:fldCharType="begin"/>
        </w:r>
        <w:r w:rsidR="00302452">
          <w:rPr>
            <w:webHidden/>
          </w:rPr>
          <w:instrText xml:space="preserve"> PAGEREF _Toc140142028 \h </w:instrText>
        </w:r>
        <w:r w:rsidR="00302452">
          <w:rPr>
            <w:webHidden/>
          </w:rPr>
        </w:r>
        <w:r w:rsidR="00302452">
          <w:rPr>
            <w:webHidden/>
          </w:rPr>
          <w:fldChar w:fldCharType="separate"/>
        </w:r>
        <w:r w:rsidR="009321DA">
          <w:rPr>
            <w:webHidden/>
          </w:rPr>
          <w:t>56</w:t>
        </w:r>
        <w:r w:rsidR="00302452">
          <w:rPr>
            <w:webHidden/>
          </w:rPr>
          <w:fldChar w:fldCharType="end"/>
        </w:r>
      </w:hyperlink>
    </w:p>
    <w:p w14:paraId="7B99BC34" w14:textId="7A4A5624" w:rsidR="00302452" w:rsidRDefault="002A6971">
      <w:pPr>
        <w:pStyle w:val="Sumrio1"/>
        <w:rPr>
          <w:rFonts w:asciiTheme="minorHAnsi" w:eastAsiaTheme="minorEastAsia" w:hAnsiTheme="minorHAnsi" w:cstheme="minorBidi"/>
          <w:szCs w:val="22"/>
          <w:lang w:eastAsia="pt-BR"/>
        </w:rPr>
      </w:pPr>
      <w:hyperlink w:anchor="_Toc140142029" w:history="1">
        <w:r w:rsidR="00302452" w:rsidRPr="00F420DB">
          <w:rPr>
            <w:rStyle w:val="Hyperlink"/>
          </w:rPr>
          <w:t>22.</w:t>
        </w:r>
        <w:r w:rsidR="00302452">
          <w:rPr>
            <w:rFonts w:asciiTheme="minorHAnsi" w:eastAsiaTheme="minorEastAsia" w:hAnsiTheme="minorHAnsi" w:cstheme="minorBidi"/>
            <w:szCs w:val="22"/>
            <w:lang w:eastAsia="pt-BR"/>
          </w:rPr>
          <w:tab/>
        </w:r>
        <w:r w:rsidR="00302452" w:rsidRPr="00F420DB">
          <w:rPr>
            <w:rStyle w:val="Hyperlink"/>
          </w:rPr>
          <w:t>GARANTIA DE EXECUÇÃO</w:t>
        </w:r>
        <w:r w:rsidR="00302452">
          <w:rPr>
            <w:webHidden/>
          </w:rPr>
          <w:tab/>
        </w:r>
        <w:r w:rsidR="00302452">
          <w:rPr>
            <w:webHidden/>
          </w:rPr>
          <w:fldChar w:fldCharType="begin"/>
        </w:r>
        <w:r w:rsidR="00302452">
          <w:rPr>
            <w:webHidden/>
          </w:rPr>
          <w:instrText xml:space="preserve"> PAGEREF _Toc140142029 \h </w:instrText>
        </w:r>
        <w:r w:rsidR="00302452">
          <w:rPr>
            <w:webHidden/>
          </w:rPr>
        </w:r>
        <w:r w:rsidR="00302452">
          <w:rPr>
            <w:webHidden/>
          </w:rPr>
          <w:fldChar w:fldCharType="separate"/>
        </w:r>
        <w:r w:rsidR="009321DA">
          <w:rPr>
            <w:webHidden/>
          </w:rPr>
          <w:t>60</w:t>
        </w:r>
        <w:r w:rsidR="00302452">
          <w:rPr>
            <w:webHidden/>
          </w:rPr>
          <w:fldChar w:fldCharType="end"/>
        </w:r>
      </w:hyperlink>
    </w:p>
    <w:p w14:paraId="53D61824" w14:textId="3C8E683F" w:rsidR="00302452" w:rsidRDefault="002A6971">
      <w:pPr>
        <w:pStyle w:val="Sumrio1"/>
        <w:rPr>
          <w:rFonts w:asciiTheme="minorHAnsi" w:eastAsiaTheme="minorEastAsia" w:hAnsiTheme="minorHAnsi" w:cstheme="minorBidi"/>
          <w:szCs w:val="22"/>
          <w:lang w:eastAsia="pt-BR"/>
        </w:rPr>
      </w:pPr>
      <w:hyperlink w:anchor="_Toc140142030" w:history="1">
        <w:r w:rsidR="00302452" w:rsidRPr="00F420DB">
          <w:rPr>
            <w:rStyle w:val="Hyperlink"/>
          </w:rPr>
          <w:t>23.</w:t>
        </w:r>
        <w:r w:rsidR="00302452">
          <w:rPr>
            <w:rFonts w:asciiTheme="minorHAnsi" w:eastAsiaTheme="minorEastAsia" w:hAnsiTheme="minorHAnsi" w:cstheme="minorBidi"/>
            <w:szCs w:val="22"/>
            <w:lang w:eastAsia="pt-BR"/>
          </w:rPr>
          <w:tab/>
        </w:r>
        <w:r w:rsidR="00302452" w:rsidRPr="00F420DB">
          <w:rPr>
            <w:rStyle w:val="Hyperlink"/>
          </w:rPr>
          <w:t>MATRIZ DE RISCO</w:t>
        </w:r>
        <w:r w:rsidR="00302452">
          <w:rPr>
            <w:webHidden/>
          </w:rPr>
          <w:tab/>
        </w:r>
        <w:r w:rsidR="00302452">
          <w:rPr>
            <w:webHidden/>
          </w:rPr>
          <w:fldChar w:fldCharType="begin"/>
        </w:r>
        <w:r w:rsidR="00302452">
          <w:rPr>
            <w:webHidden/>
          </w:rPr>
          <w:instrText xml:space="preserve"> PAGEREF _Toc140142030 \h </w:instrText>
        </w:r>
        <w:r w:rsidR="00302452">
          <w:rPr>
            <w:webHidden/>
          </w:rPr>
        </w:r>
        <w:r w:rsidR="00302452">
          <w:rPr>
            <w:webHidden/>
          </w:rPr>
          <w:fldChar w:fldCharType="separate"/>
        </w:r>
        <w:r w:rsidR="009321DA">
          <w:rPr>
            <w:webHidden/>
          </w:rPr>
          <w:t>62</w:t>
        </w:r>
        <w:r w:rsidR="00302452">
          <w:rPr>
            <w:webHidden/>
          </w:rPr>
          <w:fldChar w:fldCharType="end"/>
        </w:r>
      </w:hyperlink>
    </w:p>
    <w:p w14:paraId="576903A7" w14:textId="0496809F" w:rsidR="00302452" w:rsidRDefault="002A6971">
      <w:pPr>
        <w:pStyle w:val="Sumrio1"/>
        <w:rPr>
          <w:rFonts w:asciiTheme="minorHAnsi" w:eastAsiaTheme="minorEastAsia" w:hAnsiTheme="minorHAnsi" w:cstheme="minorBidi"/>
          <w:szCs w:val="22"/>
          <w:lang w:eastAsia="pt-BR"/>
        </w:rPr>
      </w:pPr>
      <w:hyperlink w:anchor="_Toc140142031" w:history="1">
        <w:r w:rsidR="00302452" w:rsidRPr="00F420DB">
          <w:rPr>
            <w:rStyle w:val="Hyperlink"/>
          </w:rPr>
          <w:t>24.</w:t>
        </w:r>
        <w:r w:rsidR="00302452">
          <w:rPr>
            <w:rFonts w:asciiTheme="minorHAnsi" w:eastAsiaTheme="minorEastAsia" w:hAnsiTheme="minorHAnsi" w:cstheme="minorBidi"/>
            <w:szCs w:val="22"/>
            <w:lang w:eastAsia="pt-BR"/>
          </w:rPr>
          <w:tab/>
        </w:r>
        <w:r w:rsidR="00302452" w:rsidRPr="00F420DB">
          <w:rPr>
            <w:rStyle w:val="Hyperlink"/>
          </w:rPr>
          <w:t>CONDIÇÕES GERAIS</w:t>
        </w:r>
        <w:r w:rsidR="00302452">
          <w:rPr>
            <w:webHidden/>
          </w:rPr>
          <w:tab/>
        </w:r>
        <w:r w:rsidR="00302452">
          <w:rPr>
            <w:webHidden/>
          </w:rPr>
          <w:fldChar w:fldCharType="begin"/>
        </w:r>
        <w:r w:rsidR="00302452">
          <w:rPr>
            <w:webHidden/>
          </w:rPr>
          <w:instrText xml:space="preserve"> PAGEREF _Toc140142031 \h </w:instrText>
        </w:r>
        <w:r w:rsidR="00302452">
          <w:rPr>
            <w:webHidden/>
          </w:rPr>
        </w:r>
        <w:r w:rsidR="00302452">
          <w:rPr>
            <w:webHidden/>
          </w:rPr>
          <w:fldChar w:fldCharType="separate"/>
        </w:r>
        <w:r w:rsidR="009321DA">
          <w:rPr>
            <w:webHidden/>
          </w:rPr>
          <w:t>63</w:t>
        </w:r>
        <w:r w:rsidR="00302452">
          <w:rPr>
            <w:webHidden/>
          </w:rPr>
          <w:fldChar w:fldCharType="end"/>
        </w:r>
      </w:hyperlink>
    </w:p>
    <w:p w14:paraId="72BE110E" w14:textId="1A405EA3" w:rsidR="00302452" w:rsidRDefault="002A6971">
      <w:pPr>
        <w:pStyle w:val="Sumrio1"/>
        <w:rPr>
          <w:rFonts w:asciiTheme="minorHAnsi" w:eastAsiaTheme="minorEastAsia" w:hAnsiTheme="minorHAnsi" w:cstheme="minorBidi"/>
          <w:szCs w:val="22"/>
          <w:lang w:eastAsia="pt-BR"/>
        </w:rPr>
      </w:pPr>
      <w:hyperlink w:anchor="_Toc140142032" w:history="1">
        <w:r w:rsidR="00302452" w:rsidRPr="00F420DB">
          <w:rPr>
            <w:rStyle w:val="Hyperlink"/>
          </w:rPr>
          <w:t>25.</w:t>
        </w:r>
        <w:r w:rsidR="00302452">
          <w:rPr>
            <w:rFonts w:asciiTheme="minorHAnsi" w:eastAsiaTheme="minorEastAsia" w:hAnsiTheme="minorHAnsi" w:cstheme="minorBidi"/>
            <w:szCs w:val="22"/>
            <w:lang w:eastAsia="pt-BR"/>
          </w:rPr>
          <w:tab/>
        </w:r>
        <w:r w:rsidR="00302452" w:rsidRPr="00F420DB">
          <w:rPr>
            <w:rStyle w:val="Hyperlink"/>
          </w:rPr>
          <w:t>ANEXOS</w:t>
        </w:r>
        <w:r w:rsidR="00302452">
          <w:rPr>
            <w:webHidden/>
          </w:rPr>
          <w:tab/>
        </w:r>
        <w:r w:rsidR="00302452">
          <w:rPr>
            <w:webHidden/>
          </w:rPr>
          <w:fldChar w:fldCharType="begin"/>
        </w:r>
        <w:r w:rsidR="00302452">
          <w:rPr>
            <w:webHidden/>
          </w:rPr>
          <w:instrText xml:space="preserve"> PAGEREF _Toc140142032 \h </w:instrText>
        </w:r>
        <w:r w:rsidR="00302452">
          <w:rPr>
            <w:webHidden/>
          </w:rPr>
        </w:r>
        <w:r w:rsidR="00302452">
          <w:rPr>
            <w:webHidden/>
          </w:rPr>
          <w:fldChar w:fldCharType="separate"/>
        </w:r>
        <w:r w:rsidR="009321DA">
          <w:rPr>
            <w:webHidden/>
          </w:rPr>
          <w:t>63</w:t>
        </w:r>
        <w:r w:rsidR="00302452">
          <w:rPr>
            <w:webHidden/>
          </w:rPr>
          <w:fldChar w:fldCharType="end"/>
        </w:r>
      </w:hyperlink>
    </w:p>
    <w:p w14:paraId="00A13BCD" w14:textId="3F425B3D" w:rsidR="00302452" w:rsidRDefault="002A6971" w:rsidP="006C2B24">
      <w:pPr>
        <w:pStyle w:val="Sumrio1"/>
        <w:ind w:left="426"/>
        <w:rPr>
          <w:rFonts w:asciiTheme="minorHAnsi" w:eastAsiaTheme="minorEastAsia" w:hAnsiTheme="minorHAnsi" w:cstheme="minorBidi"/>
          <w:szCs w:val="22"/>
          <w:lang w:eastAsia="pt-BR"/>
        </w:rPr>
      </w:pPr>
      <w:hyperlink w:anchor="_Toc140142033" w:history="1">
        <w:r w:rsidR="00302452" w:rsidRPr="00F420DB">
          <w:rPr>
            <w:rStyle w:val="Hyperlink"/>
            <w:rFonts w:cs="Times New Roman"/>
          </w:rPr>
          <w:t>Anexo I: Justificativas</w:t>
        </w:r>
        <w:r w:rsidR="00302452">
          <w:rPr>
            <w:webHidden/>
          </w:rPr>
          <w:tab/>
        </w:r>
        <w:r w:rsidR="00302452">
          <w:rPr>
            <w:webHidden/>
          </w:rPr>
          <w:fldChar w:fldCharType="begin"/>
        </w:r>
        <w:r w:rsidR="00302452">
          <w:rPr>
            <w:webHidden/>
          </w:rPr>
          <w:instrText xml:space="preserve"> PAGEREF _Toc140142033 \h </w:instrText>
        </w:r>
        <w:r w:rsidR="00302452">
          <w:rPr>
            <w:webHidden/>
          </w:rPr>
        </w:r>
        <w:r w:rsidR="00302452">
          <w:rPr>
            <w:webHidden/>
          </w:rPr>
          <w:fldChar w:fldCharType="separate"/>
        </w:r>
        <w:r w:rsidR="009321DA">
          <w:rPr>
            <w:webHidden/>
          </w:rPr>
          <w:t>64</w:t>
        </w:r>
        <w:r w:rsidR="00302452">
          <w:rPr>
            <w:webHidden/>
          </w:rPr>
          <w:fldChar w:fldCharType="end"/>
        </w:r>
      </w:hyperlink>
    </w:p>
    <w:p w14:paraId="447FE8BC" w14:textId="4370E5E3" w:rsidR="00302452" w:rsidRDefault="002A6971" w:rsidP="006C2B24">
      <w:pPr>
        <w:pStyle w:val="Sumrio1"/>
        <w:ind w:left="426"/>
        <w:rPr>
          <w:rFonts w:asciiTheme="minorHAnsi" w:eastAsiaTheme="minorEastAsia" w:hAnsiTheme="minorHAnsi" w:cstheme="minorBidi"/>
          <w:szCs w:val="22"/>
          <w:lang w:eastAsia="pt-BR"/>
        </w:rPr>
      </w:pPr>
      <w:hyperlink w:anchor="_Toc140142034" w:history="1">
        <w:r w:rsidR="00302452" w:rsidRPr="00F420DB">
          <w:rPr>
            <w:rStyle w:val="Hyperlink"/>
            <w:rFonts w:cs="Times New Roman"/>
          </w:rPr>
          <w:t>Anexo II: Modelo de Declaração de Conhecimento do Local de Execução dos Serviços</w:t>
        </w:r>
        <w:r w:rsidR="00302452">
          <w:rPr>
            <w:webHidden/>
          </w:rPr>
          <w:tab/>
        </w:r>
        <w:r w:rsidR="00302452">
          <w:rPr>
            <w:webHidden/>
          </w:rPr>
          <w:fldChar w:fldCharType="begin"/>
        </w:r>
        <w:r w:rsidR="00302452">
          <w:rPr>
            <w:webHidden/>
          </w:rPr>
          <w:instrText xml:space="preserve"> PAGEREF _Toc140142034 \h </w:instrText>
        </w:r>
        <w:r w:rsidR="00302452">
          <w:rPr>
            <w:webHidden/>
          </w:rPr>
        </w:r>
        <w:r w:rsidR="00302452">
          <w:rPr>
            <w:webHidden/>
          </w:rPr>
          <w:fldChar w:fldCharType="separate"/>
        </w:r>
        <w:r w:rsidR="009321DA">
          <w:rPr>
            <w:webHidden/>
          </w:rPr>
          <w:t>67</w:t>
        </w:r>
        <w:r w:rsidR="00302452">
          <w:rPr>
            <w:webHidden/>
          </w:rPr>
          <w:fldChar w:fldCharType="end"/>
        </w:r>
      </w:hyperlink>
    </w:p>
    <w:p w14:paraId="1A674FFC" w14:textId="7A105627" w:rsidR="003A07E9" w:rsidRPr="00FE2718" w:rsidRDefault="001F5C08" w:rsidP="00785ED6">
      <w:pPr>
        <w:spacing w:line="360" w:lineRule="auto"/>
        <w:rPr>
          <w:rFonts w:ascii="Times New Roman" w:hAnsi="Times New Roman" w:cs="Times New Roman"/>
          <w:sz w:val="24"/>
        </w:rPr>
      </w:pPr>
      <w:r w:rsidRPr="00FE2718">
        <w:rPr>
          <w:rFonts w:ascii="Times New Roman" w:hAnsi="Times New Roman" w:cs="Times New Roman"/>
          <w:noProof/>
          <w:sz w:val="24"/>
          <w:szCs w:val="20"/>
        </w:rPr>
        <w:fldChar w:fldCharType="end"/>
      </w:r>
    </w:p>
    <w:p w14:paraId="08744467" w14:textId="77777777" w:rsidR="0090438C" w:rsidRPr="00FE2718" w:rsidRDefault="0090438C" w:rsidP="00785ED6">
      <w:pPr>
        <w:rPr>
          <w:rFonts w:ascii="Times New Roman" w:hAnsi="Times New Roman" w:cs="Times New Roman"/>
          <w:sz w:val="24"/>
        </w:rPr>
      </w:pPr>
    </w:p>
    <w:p w14:paraId="6F70CC54" w14:textId="77777777" w:rsidR="00316B2A" w:rsidRPr="00FE2718" w:rsidRDefault="00316B2A" w:rsidP="00785ED6">
      <w:pPr>
        <w:rPr>
          <w:rFonts w:ascii="Times New Roman" w:hAnsi="Times New Roman" w:cs="Times New Roman"/>
          <w:sz w:val="24"/>
        </w:rPr>
      </w:pPr>
      <w:r w:rsidRPr="00FE2718">
        <w:rPr>
          <w:rFonts w:ascii="Times New Roman" w:hAnsi="Times New Roman" w:cs="Times New Roman"/>
          <w:sz w:val="24"/>
        </w:rPr>
        <w:br w:type="page"/>
      </w:r>
    </w:p>
    <w:p w14:paraId="555B9319" w14:textId="77777777" w:rsidR="00FB591F" w:rsidRPr="00FE2718" w:rsidRDefault="00FB591F" w:rsidP="00785ED6">
      <w:pPr>
        <w:jc w:val="center"/>
        <w:rPr>
          <w:rFonts w:ascii="Times New Roman" w:hAnsi="Times New Roman" w:cs="Times New Roman"/>
          <w:b/>
          <w:color w:val="000000" w:themeColor="text1"/>
          <w:sz w:val="24"/>
        </w:rPr>
      </w:pPr>
    </w:p>
    <w:p w14:paraId="3527052B" w14:textId="77777777" w:rsidR="00B236F1" w:rsidRPr="00FE2718" w:rsidRDefault="007370D9" w:rsidP="00785ED6">
      <w:pPr>
        <w:jc w:val="center"/>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TERMO</w:t>
      </w:r>
      <w:r w:rsidR="00B236F1" w:rsidRPr="00FE2718">
        <w:rPr>
          <w:rFonts w:ascii="Times New Roman" w:hAnsi="Times New Roman" w:cs="Times New Roman"/>
          <w:b/>
          <w:color w:val="000000" w:themeColor="text1"/>
          <w:sz w:val="24"/>
        </w:rPr>
        <w:t xml:space="preserve"> DE REFERÊNCIA</w:t>
      </w:r>
    </w:p>
    <w:p w14:paraId="34FE095B" w14:textId="77777777" w:rsidR="00B236F1" w:rsidRPr="00FE2718" w:rsidRDefault="00B236F1" w:rsidP="00785ED6">
      <w:pPr>
        <w:rPr>
          <w:rFonts w:ascii="Times New Roman" w:hAnsi="Times New Roman" w:cs="Times New Roman"/>
          <w:color w:val="000000" w:themeColor="text1"/>
          <w:sz w:val="24"/>
        </w:rPr>
      </w:pPr>
    </w:p>
    <w:p w14:paraId="10B9AD85" w14:textId="77777777" w:rsidR="00585731" w:rsidRPr="00FE2718" w:rsidRDefault="00585731" w:rsidP="000452CC">
      <w:pPr>
        <w:pStyle w:val="Ttulo1"/>
      </w:pPr>
      <w:bookmarkStart w:id="0" w:name="_Toc140142008"/>
      <w:bookmarkStart w:id="1" w:name="_Ref400449093"/>
      <w:r w:rsidRPr="00FE2718">
        <w:t>OBJETO DA CONTRATAÇÃO</w:t>
      </w:r>
      <w:bookmarkEnd w:id="0"/>
    </w:p>
    <w:p w14:paraId="3E428967" w14:textId="77777777" w:rsidR="007C4950" w:rsidRPr="00FE2718" w:rsidRDefault="007C4950" w:rsidP="007C4950">
      <w:pPr>
        <w:rPr>
          <w:rFonts w:ascii="Times New Roman" w:hAnsi="Times New Roman" w:cs="Times New Roman"/>
          <w:sz w:val="24"/>
          <w:lang w:eastAsia="pt-BR"/>
        </w:rPr>
      </w:pPr>
    </w:p>
    <w:p w14:paraId="199E1634" w14:textId="4004E4A7" w:rsidR="00FF1EB8" w:rsidRPr="00FE2718" w:rsidRDefault="00526B6A" w:rsidP="000452CC">
      <w:pPr>
        <w:pStyle w:val="Ttulo2"/>
        <w:rPr>
          <w:color w:val="000000" w:themeColor="text1"/>
        </w:rPr>
      </w:pPr>
      <w:r w:rsidRPr="00FE2718">
        <w:t xml:space="preserve">A </w:t>
      </w:r>
      <w:r w:rsidR="003371B9" w:rsidRPr="003371B9">
        <w:t xml:space="preserve">presente licitação tem por objeto a contratação de empresa especializada na prestação de serviços de forma contínua de limpeza, conservação, </w:t>
      </w:r>
      <w:r w:rsidR="00D203EE">
        <w:t>artífice</w:t>
      </w:r>
      <w:r w:rsidR="003371B9" w:rsidRPr="003371B9">
        <w:t>, copa,</w:t>
      </w:r>
      <w:r w:rsidR="004852DE">
        <w:t xml:space="preserve"> </w:t>
      </w:r>
      <w:r w:rsidR="003371B9" w:rsidRPr="003371B9">
        <w:t xml:space="preserve">recepção, almoxarife, </w:t>
      </w:r>
      <w:r w:rsidR="00E15DD8">
        <w:t xml:space="preserve">apoio </w:t>
      </w:r>
      <w:r w:rsidR="003371B9" w:rsidRPr="003371B9">
        <w:t xml:space="preserve">operacional e apoio administrativo em regime de dedicação exclusiva de mão de obra, com </w:t>
      </w:r>
      <w:r w:rsidR="00683455">
        <w:t>fornecimento de diárias, materiais e equipamentos necessários</w:t>
      </w:r>
      <w:r w:rsidR="003371B9" w:rsidRPr="003371B9">
        <w:t>, a serem executados nas dependências da Sede-</w:t>
      </w:r>
      <w:r w:rsidR="00003362">
        <w:t>2ª/SR</w:t>
      </w:r>
      <w:r w:rsidR="003371B9" w:rsidRPr="003371B9">
        <w:t xml:space="preserve"> e</w:t>
      </w:r>
      <w:r w:rsidR="004852DE">
        <w:t xml:space="preserve"> </w:t>
      </w:r>
      <w:r w:rsidR="003371B9" w:rsidRPr="003371B9">
        <w:t>Unidades Descentralizadas, nas cidades de Guanambi, Barreiras, Irecê, Vitória da Conquista e Xique-Xique, da 2ª Superintendência Regional da Companhia de Desenvolvimento dos Vales São Francisco e Parnaíba, CODEVASF-</w:t>
      </w:r>
      <w:r w:rsidR="00003362">
        <w:t>2ª/SR</w:t>
      </w:r>
      <w:r w:rsidR="003371B9" w:rsidRPr="003371B9">
        <w:t>, no Estado da Bahia.</w:t>
      </w:r>
    </w:p>
    <w:p w14:paraId="60C67DF0" w14:textId="77777777" w:rsidR="00FF1EB8" w:rsidRPr="00FE2718" w:rsidRDefault="00FF1EB8" w:rsidP="00785ED6">
      <w:pPr>
        <w:tabs>
          <w:tab w:val="num" w:pos="1134"/>
        </w:tabs>
        <w:ind w:left="1134"/>
        <w:rPr>
          <w:rFonts w:ascii="Times New Roman" w:hAnsi="Times New Roman" w:cs="Times New Roman"/>
          <w:color w:val="000000" w:themeColor="text1"/>
          <w:sz w:val="24"/>
        </w:rPr>
      </w:pPr>
    </w:p>
    <w:p w14:paraId="39DA511B" w14:textId="5D144EF4" w:rsidR="00EC742C" w:rsidRPr="00FE2718" w:rsidRDefault="00FF1EB8" w:rsidP="000452CC">
      <w:pPr>
        <w:pStyle w:val="Ttulo2"/>
      </w:pPr>
      <w:r w:rsidRPr="00FE2718">
        <w:t>A prestação dos serviços será acompanhada do fornecimento de materiais de consumo e do emprego de materiais e equipamentos necessários à sua execução, conforme relações e especificações detalhadas constantes deste Termo de Referência ou em quaisquer outros documentos relacionados com os serviços acima solicitados</w:t>
      </w:r>
      <w:r w:rsidR="00EC782F" w:rsidRPr="00FE2718">
        <w:t xml:space="preserve">, conforme </w:t>
      </w:r>
      <w:r w:rsidR="00414396" w:rsidRPr="00FE2718">
        <w:t xml:space="preserve">planilha </w:t>
      </w:r>
      <w:proofErr w:type="spellStart"/>
      <w:proofErr w:type="gramStart"/>
      <w:r w:rsidR="00414396" w:rsidRPr="00FE2718">
        <w:t>orçamentária</w:t>
      </w:r>
      <w:r w:rsidR="00EC782F" w:rsidRPr="00FE2718">
        <w:t>.</w:t>
      </w:r>
      <w:r w:rsidR="002A6971">
        <w:t>i</w:t>
      </w:r>
      <w:proofErr w:type="spellEnd"/>
      <w:proofErr w:type="gramEnd"/>
    </w:p>
    <w:p w14:paraId="07664863" w14:textId="77777777" w:rsidR="005A6D65" w:rsidRPr="00FE2718" w:rsidRDefault="005A6D65" w:rsidP="00785ED6">
      <w:pPr>
        <w:rPr>
          <w:rFonts w:ascii="Times New Roman" w:hAnsi="Times New Roman" w:cs="Times New Roman"/>
          <w:color w:val="000000" w:themeColor="text1"/>
          <w:sz w:val="24"/>
        </w:rPr>
      </w:pPr>
    </w:p>
    <w:tbl>
      <w:tblPr>
        <w:tblW w:w="9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479"/>
        <w:gridCol w:w="1701"/>
        <w:gridCol w:w="1984"/>
      </w:tblGrid>
      <w:tr w:rsidR="00D955F1" w:rsidRPr="00FE2718" w14:paraId="6FE29280" w14:textId="77777777" w:rsidTr="007C6ED5">
        <w:trPr>
          <w:trHeight w:val="285"/>
        </w:trPr>
        <w:tc>
          <w:tcPr>
            <w:tcW w:w="993" w:type="dxa"/>
            <w:vAlign w:val="center"/>
          </w:tcPr>
          <w:p w14:paraId="79F3ADB1" w14:textId="77777777" w:rsidR="00D955F1" w:rsidRPr="00FE2718" w:rsidRDefault="00D955F1" w:rsidP="00FD05DF">
            <w:pPr>
              <w:widowControl w:val="0"/>
              <w:suppressAutoHyphens/>
              <w:spacing w:after="120" w:line="360" w:lineRule="auto"/>
              <w:jc w:val="center"/>
              <w:rPr>
                <w:rFonts w:ascii="Times New Roman" w:hAnsi="Times New Roman" w:cs="Times New Roman"/>
                <w:b/>
                <w:bCs/>
                <w:color w:val="000000" w:themeColor="text1"/>
                <w:sz w:val="24"/>
              </w:rPr>
            </w:pPr>
            <w:r w:rsidRPr="00FE2718">
              <w:rPr>
                <w:rFonts w:ascii="Times New Roman" w:hAnsi="Times New Roman" w:cs="Times New Roman"/>
                <w:b/>
                <w:bCs/>
                <w:color w:val="000000" w:themeColor="text1"/>
                <w:sz w:val="24"/>
              </w:rPr>
              <w:t>ITEM</w:t>
            </w:r>
          </w:p>
        </w:tc>
        <w:tc>
          <w:tcPr>
            <w:tcW w:w="4479" w:type="dxa"/>
            <w:vAlign w:val="center"/>
          </w:tcPr>
          <w:p w14:paraId="145B5431" w14:textId="77777777" w:rsidR="00D955F1" w:rsidRPr="00FE2718" w:rsidRDefault="00D955F1" w:rsidP="00FD05DF">
            <w:pPr>
              <w:spacing w:after="120" w:line="360" w:lineRule="auto"/>
              <w:jc w:val="center"/>
              <w:rPr>
                <w:rFonts w:ascii="Times New Roman" w:hAnsi="Times New Roman" w:cs="Times New Roman"/>
                <w:b/>
                <w:color w:val="000000" w:themeColor="text1"/>
                <w:sz w:val="24"/>
              </w:rPr>
            </w:pPr>
            <w:r w:rsidRPr="00FE2718">
              <w:rPr>
                <w:rFonts w:ascii="Times New Roman" w:hAnsi="Times New Roman" w:cs="Times New Roman"/>
                <w:b/>
                <w:bCs/>
                <w:color w:val="000000" w:themeColor="text1"/>
                <w:sz w:val="24"/>
              </w:rPr>
              <w:t>DESCRIÇÃO/ESPECIFICAÇÃO</w:t>
            </w:r>
          </w:p>
        </w:tc>
        <w:tc>
          <w:tcPr>
            <w:tcW w:w="1701" w:type="dxa"/>
            <w:vAlign w:val="center"/>
          </w:tcPr>
          <w:p w14:paraId="0EB99D11" w14:textId="77777777" w:rsidR="00D955F1" w:rsidRPr="00FE2718" w:rsidRDefault="00D955F1" w:rsidP="00FD05DF">
            <w:pPr>
              <w:widowControl w:val="0"/>
              <w:suppressAutoHyphens/>
              <w:spacing w:after="120" w:line="360" w:lineRule="auto"/>
              <w:jc w:val="center"/>
              <w:rPr>
                <w:rFonts w:ascii="Times New Roman" w:hAnsi="Times New Roman" w:cs="Times New Roman"/>
                <w:b/>
                <w:bCs/>
                <w:iCs/>
                <w:color w:val="000000" w:themeColor="text1"/>
                <w:sz w:val="24"/>
              </w:rPr>
            </w:pPr>
            <w:r w:rsidRPr="00FE2718">
              <w:rPr>
                <w:rFonts w:ascii="Times New Roman" w:hAnsi="Times New Roman" w:cs="Times New Roman"/>
                <w:b/>
                <w:bCs/>
                <w:iCs/>
                <w:color w:val="000000" w:themeColor="text1"/>
                <w:sz w:val="24"/>
              </w:rPr>
              <w:t>Valor Mensal</w:t>
            </w:r>
          </w:p>
        </w:tc>
        <w:tc>
          <w:tcPr>
            <w:tcW w:w="1984" w:type="dxa"/>
            <w:vAlign w:val="center"/>
          </w:tcPr>
          <w:p w14:paraId="01CB50AC" w14:textId="77777777" w:rsidR="00D955F1" w:rsidRPr="00FE2718" w:rsidRDefault="00D955F1" w:rsidP="00FD05DF">
            <w:pPr>
              <w:widowControl w:val="0"/>
              <w:suppressAutoHyphens/>
              <w:spacing w:after="120" w:line="360" w:lineRule="auto"/>
              <w:jc w:val="center"/>
              <w:rPr>
                <w:rFonts w:ascii="Times New Roman" w:hAnsi="Times New Roman" w:cs="Times New Roman"/>
                <w:b/>
                <w:bCs/>
                <w:iCs/>
                <w:color w:val="000000" w:themeColor="text1"/>
                <w:sz w:val="24"/>
              </w:rPr>
            </w:pPr>
            <w:r w:rsidRPr="00FE2718">
              <w:rPr>
                <w:rFonts w:ascii="Times New Roman" w:hAnsi="Times New Roman" w:cs="Times New Roman"/>
                <w:b/>
                <w:bCs/>
                <w:iCs/>
                <w:color w:val="000000" w:themeColor="text1"/>
                <w:sz w:val="24"/>
              </w:rPr>
              <w:t>Valor 12 meses</w:t>
            </w:r>
          </w:p>
        </w:tc>
      </w:tr>
      <w:tr w:rsidR="006B454C" w:rsidRPr="00FE2718" w14:paraId="3B662A0E" w14:textId="77777777" w:rsidTr="007C6ED5">
        <w:trPr>
          <w:trHeight w:val="20"/>
        </w:trPr>
        <w:tc>
          <w:tcPr>
            <w:tcW w:w="993" w:type="dxa"/>
            <w:vMerge w:val="restart"/>
            <w:vAlign w:val="center"/>
          </w:tcPr>
          <w:p w14:paraId="25B08C53" w14:textId="77777777" w:rsidR="006B454C" w:rsidRPr="00FE2718" w:rsidRDefault="006B454C" w:rsidP="00785ED6">
            <w:pPr>
              <w:widowControl w:val="0"/>
              <w:suppressAutoHyphens/>
              <w:spacing w:after="120" w:line="360" w:lineRule="auto"/>
              <w:jc w:val="center"/>
              <w:rPr>
                <w:rFonts w:ascii="Times New Roman" w:hAnsi="Times New Roman" w:cs="Times New Roman"/>
                <w:color w:val="000000" w:themeColor="text1"/>
                <w:sz w:val="24"/>
              </w:rPr>
            </w:pPr>
          </w:p>
          <w:p w14:paraId="51F3FC7E" w14:textId="01041AE8" w:rsidR="006B454C" w:rsidRPr="00394B02" w:rsidRDefault="006B454C" w:rsidP="00785ED6">
            <w:pPr>
              <w:widowControl w:val="0"/>
              <w:suppressAutoHyphens/>
              <w:spacing w:after="120" w:line="360" w:lineRule="auto"/>
              <w:jc w:val="center"/>
              <w:rPr>
                <w:rFonts w:ascii="Times New Roman" w:hAnsi="Times New Roman" w:cs="Times New Roman"/>
                <w:b/>
                <w:bCs/>
                <w:color w:val="000000" w:themeColor="text1"/>
                <w:sz w:val="24"/>
              </w:rPr>
            </w:pPr>
            <w:r w:rsidRPr="00394B02">
              <w:rPr>
                <w:rFonts w:ascii="Times New Roman" w:hAnsi="Times New Roman" w:cs="Times New Roman"/>
                <w:b/>
                <w:bCs/>
                <w:color w:val="000000" w:themeColor="text1"/>
                <w:sz w:val="24"/>
              </w:rPr>
              <w:t>1</w:t>
            </w:r>
          </w:p>
        </w:tc>
        <w:tc>
          <w:tcPr>
            <w:tcW w:w="8164" w:type="dxa"/>
            <w:gridSpan w:val="3"/>
            <w:vAlign w:val="center"/>
          </w:tcPr>
          <w:p w14:paraId="59DAD690" w14:textId="317CFAE7" w:rsidR="006B454C" w:rsidRPr="00FE2718" w:rsidRDefault="006B454C" w:rsidP="00F63962">
            <w:pPr>
              <w:widowControl w:val="0"/>
              <w:suppressAutoHyphens/>
              <w:spacing w:after="120" w:line="360" w:lineRule="auto"/>
              <w:jc w:val="center"/>
              <w:rPr>
                <w:rFonts w:ascii="Times New Roman" w:hAnsi="Times New Roman" w:cs="Times New Roman"/>
                <w:b/>
                <w:bCs/>
                <w:iCs/>
                <w:color w:val="000000" w:themeColor="text1"/>
                <w:sz w:val="24"/>
              </w:rPr>
            </w:pPr>
            <w:r>
              <w:rPr>
                <w:rFonts w:ascii="Times New Roman" w:hAnsi="Times New Roman" w:cs="Times New Roman"/>
                <w:b/>
                <w:bCs/>
                <w:iCs/>
                <w:color w:val="000000" w:themeColor="text1"/>
                <w:sz w:val="24"/>
              </w:rPr>
              <w:t>CUSTOS FIXOS</w:t>
            </w:r>
          </w:p>
        </w:tc>
      </w:tr>
      <w:tr w:rsidR="006B454C" w:rsidRPr="00FE2718" w14:paraId="26991088" w14:textId="77777777" w:rsidTr="007C6ED5">
        <w:trPr>
          <w:trHeight w:val="3742"/>
        </w:trPr>
        <w:tc>
          <w:tcPr>
            <w:tcW w:w="993" w:type="dxa"/>
            <w:vMerge/>
            <w:vAlign w:val="center"/>
          </w:tcPr>
          <w:p w14:paraId="4672BBA3" w14:textId="37572844" w:rsidR="006B454C" w:rsidRPr="00FE2718" w:rsidRDefault="006B454C" w:rsidP="00785ED6">
            <w:pPr>
              <w:widowControl w:val="0"/>
              <w:suppressAutoHyphens/>
              <w:spacing w:after="120" w:line="360" w:lineRule="auto"/>
              <w:jc w:val="center"/>
              <w:rPr>
                <w:rFonts w:ascii="Times New Roman" w:hAnsi="Times New Roman" w:cs="Times New Roman"/>
                <w:color w:val="000000" w:themeColor="text1"/>
                <w:sz w:val="24"/>
              </w:rPr>
            </w:pPr>
          </w:p>
        </w:tc>
        <w:tc>
          <w:tcPr>
            <w:tcW w:w="4479" w:type="dxa"/>
          </w:tcPr>
          <w:p w14:paraId="3A952CB0" w14:textId="12BDF75E" w:rsidR="006B454C" w:rsidRPr="00FE2718" w:rsidRDefault="006B454C" w:rsidP="000452CC">
            <w:pPr>
              <w:pStyle w:val="Ttulo2"/>
              <w:numPr>
                <w:ilvl w:val="0"/>
                <w:numId w:val="0"/>
              </w:numPr>
              <w:ind w:left="32"/>
              <w:rPr>
                <w:color w:val="000000" w:themeColor="text1"/>
              </w:rPr>
            </w:pPr>
            <w:bookmarkStart w:id="2" w:name="_Hlk139881917"/>
            <w:r>
              <w:t>C</w:t>
            </w:r>
            <w:r w:rsidRPr="003371B9">
              <w:t xml:space="preserve">ontratação de empresa especializada na prestação de serviços de forma contínua de limpeza, conservação, </w:t>
            </w:r>
            <w:r w:rsidR="00D203EE">
              <w:t>artífice</w:t>
            </w:r>
            <w:r w:rsidRPr="003371B9">
              <w:t>, copa,</w:t>
            </w:r>
            <w:r w:rsidR="004852DE">
              <w:t xml:space="preserve"> </w:t>
            </w:r>
            <w:r w:rsidRPr="003371B9">
              <w:t xml:space="preserve">recepção, almoxarife, </w:t>
            </w:r>
            <w:r>
              <w:t xml:space="preserve">apoio </w:t>
            </w:r>
            <w:r w:rsidRPr="003371B9">
              <w:t xml:space="preserve">operacional e apoio administrativo em regime de dedicação exclusiva de mão de obra, com </w:t>
            </w:r>
            <w:r w:rsidR="00683455">
              <w:t>fornecimento de diárias, materiais e equipamentos necessários</w:t>
            </w:r>
            <w:r w:rsidRPr="003371B9">
              <w:t>, a serem executados nas dependências da Sede-</w:t>
            </w:r>
            <w:r>
              <w:t>2ª/SR</w:t>
            </w:r>
            <w:r w:rsidRPr="003371B9">
              <w:t xml:space="preserve"> e</w:t>
            </w:r>
            <w:r w:rsidR="004852DE">
              <w:t xml:space="preserve"> </w:t>
            </w:r>
            <w:r w:rsidRPr="003371B9">
              <w:t>Unidades Descentralizadas, nas cidades de Guanambi, Barreiras, Irecê, Vitória da Conquista e Xique-Xique, da 2ª Superintendência Regional da Companhia de Desenvolvimento dos Vales São Francisco e Parnaíba, CODEVASF-</w:t>
            </w:r>
            <w:r>
              <w:t>2ª/SR</w:t>
            </w:r>
            <w:r w:rsidRPr="003371B9">
              <w:t>, no Estado da Bahia.</w:t>
            </w:r>
            <w:bookmarkEnd w:id="2"/>
          </w:p>
        </w:tc>
        <w:tc>
          <w:tcPr>
            <w:tcW w:w="1701" w:type="dxa"/>
            <w:vAlign w:val="center"/>
          </w:tcPr>
          <w:p w14:paraId="07E038ED" w14:textId="54F70590" w:rsidR="006B454C" w:rsidRPr="00FE2718" w:rsidRDefault="006B454C" w:rsidP="007C6ED5">
            <w:pPr>
              <w:widowControl w:val="0"/>
              <w:suppressAutoHyphens/>
              <w:spacing w:after="120" w:line="360" w:lineRule="auto"/>
              <w:jc w:val="right"/>
              <w:rPr>
                <w:rFonts w:ascii="Times New Roman" w:hAnsi="Times New Roman" w:cs="Times New Roman"/>
                <w:color w:val="000000" w:themeColor="text1"/>
                <w:sz w:val="24"/>
              </w:rPr>
            </w:pPr>
            <w:r w:rsidRPr="00FE2718">
              <w:rPr>
                <w:rFonts w:ascii="Times New Roman" w:eastAsia="Times New Roman" w:hAnsi="Times New Roman" w:cs="Times New Roman"/>
                <w:b/>
                <w:color w:val="000000" w:themeColor="text1"/>
                <w:sz w:val="24"/>
              </w:rPr>
              <w:t xml:space="preserve">R$ </w:t>
            </w:r>
            <w:r w:rsidR="00274B16">
              <w:rPr>
                <w:rFonts w:ascii="Times New Roman" w:hAnsi="Times New Roman" w:cs="Times New Roman"/>
                <w:b/>
                <w:bCs/>
                <w:color w:val="000000" w:themeColor="text1"/>
                <w:sz w:val="24"/>
              </w:rPr>
              <w:t>184.417,49</w:t>
            </w:r>
          </w:p>
        </w:tc>
        <w:tc>
          <w:tcPr>
            <w:tcW w:w="1984" w:type="dxa"/>
            <w:vAlign w:val="center"/>
          </w:tcPr>
          <w:p w14:paraId="3FF49F89" w14:textId="570310B8" w:rsidR="006B454C" w:rsidRPr="00FE2718" w:rsidRDefault="006B454C" w:rsidP="007C6ED5">
            <w:pPr>
              <w:widowControl w:val="0"/>
              <w:suppressAutoHyphens/>
              <w:spacing w:after="120" w:line="360" w:lineRule="auto"/>
              <w:jc w:val="right"/>
              <w:rPr>
                <w:rFonts w:ascii="Times New Roman" w:hAnsi="Times New Roman" w:cs="Times New Roman"/>
                <w:color w:val="000000" w:themeColor="text1"/>
                <w:sz w:val="24"/>
              </w:rPr>
            </w:pPr>
            <w:r w:rsidRPr="00FE2718">
              <w:rPr>
                <w:rFonts w:ascii="Times New Roman" w:eastAsia="Times New Roman" w:hAnsi="Times New Roman" w:cs="Times New Roman"/>
                <w:b/>
                <w:color w:val="000000" w:themeColor="text1"/>
                <w:sz w:val="24"/>
              </w:rPr>
              <w:t xml:space="preserve">R$ </w:t>
            </w:r>
            <w:r w:rsidR="00274B16">
              <w:rPr>
                <w:rFonts w:ascii="Times New Roman" w:eastAsia="Times New Roman" w:hAnsi="Times New Roman" w:cs="Times New Roman"/>
                <w:b/>
                <w:color w:val="000000" w:themeColor="text1"/>
                <w:sz w:val="24"/>
              </w:rPr>
              <w:t>2.213.009,84</w:t>
            </w:r>
          </w:p>
        </w:tc>
      </w:tr>
      <w:tr w:rsidR="006B454C" w:rsidRPr="00FE2718" w14:paraId="1F1BAE69" w14:textId="77777777" w:rsidTr="007C6ED5">
        <w:trPr>
          <w:trHeight w:val="132"/>
        </w:trPr>
        <w:tc>
          <w:tcPr>
            <w:tcW w:w="993" w:type="dxa"/>
            <w:vMerge/>
            <w:vAlign w:val="center"/>
          </w:tcPr>
          <w:p w14:paraId="61B227BA" w14:textId="77777777" w:rsidR="006B454C" w:rsidRPr="00FE2718" w:rsidRDefault="006B454C" w:rsidP="00785ED6">
            <w:pPr>
              <w:widowControl w:val="0"/>
              <w:suppressAutoHyphens/>
              <w:spacing w:after="120" w:line="360" w:lineRule="auto"/>
              <w:jc w:val="center"/>
              <w:rPr>
                <w:rFonts w:ascii="Times New Roman" w:hAnsi="Times New Roman" w:cs="Times New Roman"/>
                <w:color w:val="000000" w:themeColor="text1"/>
                <w:sz w:val="24"/>
              </w:rPr>
            </w:pPr>
          </w:p>
        </w:tc>
        <w:tc>
          <w:tcPr>
            <w:tcW w:w="8164" w:type="dxa"/>
            <w:gridSpan w:val="3"/>
            <w:vAlign w:val="center"/>
          </w:tcPr>
          <w:p w14:paraId="66F34E9C" w14:textId="267F662F" w:rsidR="006B454C" w:rsidRPr="007C6ED5" w:rsidRDefault="006B454C" w:rsidP="007C6ED5">
            <w:pPr>
              <w:widowControl w:val="0"/>
              <w:suppressAutoHyphens/>
              <w:spacing w:after="120" w:line="360" w:lineRule="auto"/>
              <w:jc w:val="center"/>
              <w:rPr>
                <w:rFonts w:ascii="Times New Roman" w:eastAsia="Times New Roman" w:hAnsi="Times New Roman" w:cs="Times New Roman"/>
                <w:b/>
                <w:color w:val="000000" w:themeColor="text1"/>
                <w:sz w:val="24"/>
              </w:rPr>
            </w:pPr>
            <w:r w:rsidRPr="007C6ED5">
              <w:rPr>
                <w:rFonts w:ascii="Times New Roman" w:eastAsia="Times New Roman" w:hAnsi="Times New Roman" w:cs="Times New Roman"/>
                <w:b/>
                <w:color w:val="000000" w:themeColor="text1"/>
                <w:sz w:val="24"/>
              </w:rPr>
              <w:t>CUSTOS VARIÁVEIS</w:t>
            </w:r>
          </w:p>
        </w:tc>
      </w:tr>
      <w:tr w:rsidR="006B454C" w:rsidRPr="00FE2718" w14:paraId="787F5990" w14:textId="77777777" w:rsidTr="00C05789">
        <w:trPr>
          <w:trHeight w:val="170"/>
        </w:trPr>
        <w:tc>
          <w:tcPr>
            <w:tcW w:w="993" w:type="dxa"/>
            <w:vMerge/>
            <w:vAlign w:val="center"/>
          </w:tcPr>
          <w:p w14:paraId="7F1800B6" w14:textId="77777777" w:rsidR="006B454C" w:rsidRPr="00FE2718" w:rsidRDefault="006B454C" w:rsidP="00785ED6">
            <w:pPr>
              <w:widowControl w:val="0"/>
              <w:suppressAutoHyphens/>
              <w:spacing w:after="120" w:line="360" w:lineRule="auto"/>
              <w:jc w:val="center"/>
              <w:rPr>
                <w:rFonts w:ascii="Times New Roman" w:hAnsi="Times New Roman" w:cs="Times New Roman"/>
                <w:color w:val="000000" w:themeColor="text1"/>
                <w:sz w:val="24"/>
              </w:rPr>
            </w:pPr>
          </w:p>
        </w:tc>
        <w:tc>
          <w:tcPr>
            <w:tcW w:w="4479" w:type="dxa"/>
            <w:vAlign w:val="center"/>
          </w:tcPr>
          <w:p w14:paraId="56E0517C" w14:textId="2D1875FC" w:rsidR="006B454C" w:rsidRPr="00394B02" w:rsidRDefault="006B454C" w:rsidP="007C6ED5">
            <w:pPr>
              <w:jc w:val="left"/>
              <w:rPr>
                <w:rFonts w:ascii="Times New Roman" w:hAnsi="Times New Roman" w:cs="Times New Roman"/>
                <w:b/>
                <w:bCs/>
                <w:sz w:val="24"/>
              </w:rPr>
            </w:pPr>
            <w:r w:rsidRPr="00394B02">
              <w:rPr>
                <w:rStyle w:val="fontstyle01"/>
                <w:rFonts w:ascii="Times New Roman" w:hAnsi="Times New Roman" w:cs="Times New Roman"/>
                <w:b w:val="0"/>
                <w:bCs w:val="0"/>
                <w:sz w:val="24"/>
                <w:szCs w:val="24"/>
              </w:rPr>
              <w:t>Diárias de Hospedagem e Alimentação</w:t>
            </w:r>
          </w:p>
        </w:tc>
        <w:tc>
          <w:tcPr>
            <w:tcW w:w="1701" w:type="dxa"/>
            <w:vAlign w:val="center"/>
          </w:tcPr>
          <w:p w14:paraId="76A2D630" w14:textId="3DA3E4F1" w:rsidR="006B454C" w:rsidRPr="00FE2718" w:rsidRDefault="006B454C" w:rsidP="007C6ED5">
            <w:pPr>
              <w:widowControl w:val="0"/>
              <w:suppressAutoHyphens/>
              <w:spacing w:after="120" w:line="360" w:lineRule="auto"/>
              <w:jc w:val="right"/>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R$ 7.468,60</w:t>
            </w:r>
          </w:p>
        </w:tc>
        <w:tc>
          <w:tcPr>
            <w:tcW w:w="1984" w:type="dxa"/>
            <w:vAlign w:val="center"/>
          </w:tcPr>
          <w:p w14:paraId="5FFFEEF7" w14:textId="5D42382F" w:rsidR="006B454C" w:rsidRPr="00FE2718" w:rsidRDefault="006B454C" w:rsidP="007C6ED5">
            <w:pPr>
              <w:widowControl w:val="0"/>
              <w:suppressAutoHyphens/>
              <w:spacing w:after="120" w:line="360" w:lineRule="auto"/>
              <w:jc w:val="right"/>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R$ 89.623,20</w:t>
            </w:r>
          </w:p>
        </w:tc>
      </w:tr>
      <w:tr w:rsidR="006B454C" w:rsidRPr="00FE2718" w14:paraId="361EEA37" w14:textId="77777777" w:rsidTr="00016602">
        <w:trPr>
          <w:trHeight w:val="132"/>
        </w:trPr>
        <w:tc>
          <w:tcPr>
            <w:tcW w:w="993" w:type="dxa"/>
            <w:vMerge/>
            <w:vAlign w:val="center"/>
          </w:tcPr>
          <w:p w14:paraId="72651429" w14:textId="77777777" w:rsidR="006B454C" w:rsidRPr="00FE2718" w:rsidRDefault="006B454C" w:rsidP="00785ED6">
            <w:pPr>
              <w:widowControl w:val="0"/>
              <w:suppressAutoHyphens/>
              <w:spacing w:after="120" w:line="360" w:lineRule="auto"/>
              <w:jc w:val="center"/>
              <w:rPr>
                <w:rFonts w:ascii="Times New Roman" w:hAnsi="Times New Roman" w:cs="Times New Roman"/>
                <w:color w:val="000000" w:themeColor="text1"/>
                <w:sz w:val="24"/>
              </w:rPr>
            </w:pPr>
          </w:p>
        </w:tc>
        <w:tc>
          <w:tcPr>
            <w:tcW w:w="8164" w:type="dxa"/>
            <w:gridSpan w:val="3"/>
            <w:vAlign w:val="center"/>
          </w:tcPr>
          <w:p w14:paraId="76E12394" w14:textId="0D5B891E" w:rsidR="006B454C" w:rsidRPr="00FE2718" w:rsidRDefault="006B454C" w:rsidP="006B454C">
            <w:pPr>
              <w:widowControl w:val="0"/>
              <w:suppressAutoHyphens/>
              <w:spacing w:after="120" w:line="360" w:lineRule="auto"/>
              <w:jc w:val="center"/>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RESUMO GERAL</w:t>
            </w:r>
          </w:p>
        </w:tc>
      </w:tr>
      <w:tr w:rsidR="006B454C" w:rsidRPr="00FE2718" w14:paraId="0AB0B6FA" w14:textId="77777777" w:rsidTr="007C6ED5">
        <w:trPr>
          <w:trHeight w:val="132"/>
        </w:trPr>
        <w:tc>
          <w:tcPr>
            <w:tcW w:w="993" w:type="dxa"/>
            <w:vMerge/>
            <w:vAlign w:val="center"/>
          </w:tcPr>
          <w:p w14:paraId="6B3E6C39" w14:textId="77777777" w:rsidR="006B454C" w:rsidRPr="00FE2718" w:rsidRDefault="006B454C" w:rsidP="006B454C">
            <w:pPr>
              <w:widowControl w:val="0"/>
              <w:suppressAutoHyphens/>
              <w:spacing w:after="120" w:line="360" w:lineRule="auto"/>
              <w:jc w:val="center"/>
              <w:rPr>
                <w:rFonts w:ascii="Times New Roman" w:hAnsi="Times New Roman" w:cs="Times New Roman"/>
                <w:color w:val="000000" w:themeColor="text1"/>
                <w:sz w:val="24"/>
              </w:rPr>
            </w:pPr>
          </w:p>
        </w:tc>
        <w:tc>
          <w:tcPr>
            <w:tcW w:w="4479" w:type="dxa"/>
            <w:vAlign w:val="center"/>
          </w:tcPr>
          <w:p w14:paraId="54CAA5F1" w14:textId="2CD8D967" w:rsidR="006B454C" w:rsidRDefault="006B454C" w:rsidP="006B454C">
            <w:pPr>
              <w:pStyle w:val="Ttulo2"/>
              <w:numPr>
                <w:ilvl w:val="0"/>
                <w:numId w:val="0"/>
              </w:numPr>
              <w:ind w:left="32"/>
              <w:jc w:val="left"/>
            </w:pPr>
            <w:r>
              <w:t>VALOR TOTAL DO CONTRATO</w:t>
            </w:r>
          </w:p>
        </w:tc>
        <w:tc>
          <w:tcPr>
            <w:tcW w:w="1701" w:type="dxa"/>
            <w:vAlign w:val="center"/>
          </w:tcPr>
          <w:p w14:paraId="7D4CE34B" w14:textId="5CB3B604" w:rsidR="006B454C" w:rsidRDefault="006B454C" w:rsidP="006B454C">
            <w:pPr>
              <w:widowControl w:val="0"/>
              <w:suppressAutoHyphens/>
              <w:spacing w:after="120" w:line="360" w:lineRule="auto"/>
              <w:jc w:val="right"/>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R$</w:t>
            </w:r>
            <w:r w:rsidR="00274B16">
              <w:rPr>
                <w:rFonts w:ascii="Times New Roman" w:eastAsia="Times New Roman" w:hAnsi="Times New Roman" w:cs="Times New Roman"/>
                <w:b/>
                <w:color w:val="000000" w:themeColor="text1"/>
                <w:sz w:val="24"/>
              </w:rPr>
              <w:t xml:space="preserve"> 191.886,09</w:t>
            </w:r>
          </w:p>
        </w:tc>
        <w:tc>
          <w:tcPr>
            <w:tcW w:w="1984" w:type="dxa"/>
            <w:vAlign w:val="center"/>
          </w:tcPr>
          <w:p w14:paraId="09B89ECC" w14:textId="77F366BC" w:rsidR="006B454C" w:rsidRDefault="006B454C" w:rsidP="006B454C">
            <w:pPr>
              <w:widowControl w:val="0"/>
              <w:suppressAutoHyphens/>
              <w:spacing w:after="120" w:line="360" w:lineRule="auto"/>
              <w:jc w:val="right"/>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 xml:space="preserve">R$ </w:t>
            </w:r>
            <w:r w:rsidR="00756D81">
              <w:rPr>
                <w:rFonts w:ascii="Times New Roman" w:eastAsia="Times New Roman" w:hAnsi="Times New Roman" w:cs="Times New Roman"/>
                <w:b/>
                <w:color w:val="000000" w:themeColor="text1"/>
                <w:sz w:val="24"/>
              </w:rPr>
              <w:t>2.</w:t>
            </w:r>
            <w:r w:rsidR="00274B16">
              <w:rPr>
                <w:rFonts w:ascii="Times New Roman" w:eastAsia="Times New Roman" w:hAnsi="Times New Roman" w:cs="Times New Roman"/>
                <w:b/>
                <w:color w:val="000000" w:themeColor="text1"/>
                <w:sz w:val="24"/>
              </w:rPr>
              <w:t>302.633,04</w:t>
            </w:r>
          </w:p>
        </w:tc>
      </w:tr>
    </w:tbl>
    <w:p w14:paraId="591BE900" w14:textId="77F18C5C" w:rsidR="00235C4C" w:rsidRDefault="00235C4C" w:rsidP="00785ED6">
      <w:pPr>
        <w:ind w:left="851"/>
        <w:rPr>
          <w:rFonts w:ascii="Times New Roman" w:hAnsi="Times New Roman" w:cs="Times New Roman"/>
          <w:color w:val="000000" w:themeColor="text1"/>
          <w:sz w:val="24"/>
          <w:vertAlign w:val="superscript"/>
        </w:rPr>
      </w:pPr>
    </w:p>
    <w:p w14:paraId="08A29957" w14:textId="77777777" w:rsidR="006B454C" w:rsidRPr="00FE2718" w:rsidRDefault="006B454C" w:rsidP="00785ED6">
      <w:pPr>
        <w:ind w:left="851"/>
        <w:rPr>
          <w:rFonts w:ascii="Times New Roman" w:hAnsi="Times New Roman" w:cs="Times New Roman"/>
          <w:color w:val="000000" w:themeColor="text1"/>
          <w:sz w:val="24"/>
          <w:vertAlign w:val="superscript"/>
        </w:rPr>
      </w:pPr>
    </w:p>
    <w:p w14:paraId="1EC69CAA" w14:textId="77777777" w:rsidR="00BC06BE" w:rsidRPr="00FE2718" w:rsidRDefault="00BC06BE" w:rsidP="000452CC">
      <w:pPr>
        <w:pStyle w:val="Ttulo2"/>
      </w:pPr>
      <w:r w:rsidRPr="00FE2718">
        <w:lastRenderedPageBreak/>
        <w:t>Meta física</w:t>
      </w:r>
    </w:p>
    <w:p w14:paraId="4474DC4E" w14:textId="57F8356F" w:rsidR="00BC06BE" w:rsidRPr="00FE2718" w:rsidRDefault="005C224C" w:rsidP="00B723D6">
      <w:pPr>
        <w:pStyle w:val="PargrafodaLista"/>
        <w:numPr>
          <w:ilvl w:val="0"/>
          <w:numId w:val="21"/>
        </w:numPr>
        <w:ind w:left="1418"/>
        <w:rPr>
          <w:rFonts w:ascii="Times New Roman" w:hAnsi="Times New Roman" w:cs="Times New Roman"/>
          <w:sz w:val="24"/>
        </w:rPr>
      </w:pPr>
      <w:r w:rsidRPr="00FE2718">
        <w:rPr>
          <w:rFonts w:ascii="Times New Roman" w:hAnsi="Times New Roman" w:cs="Times New Roman"/>
          <w:sz w:val="24"/>
        </w:rPr>
        <w:t>Área interna: 6</w:t>
      </w:r>
      <w:r w:rsidR="00BC06BE" w:rsidRPr="00FE2718">
        <w:rPr>
          <w:rFonts w:ascii="Times New Roman" w:hAnsi="Times New Roman" w:cs="Times New Roman"/>
          <w:sz w:val="24"/>
        </w:rPr>
        <w:t>.</w:t>
      </w:r>
      <w:r w:rsidR="008A1BF4">
        <w:rPr>
          <w:rFonts w:ascii="Times New Roman" w:hAnsi="Times New Roman" w:cs="Times New Roman"/>
          <w:sz w:val="24"/>
        </w:rPr>
        <w:t>587,02</w:t>
      </w:r>
      <w:r w:rsidR="00BC06BE" w:rsidRPr="00FE2718">
        <w:rPr>
          <w:rFonts w:ascii="Times New Roman" w:hAnsi="Times New Roman" w:cs="Times New Roman"/>
          <w:sz w:val="24"/>
        </w:rPr>
        <w:t>m²</w:t>
      </w:r>
    </w:p>
    <w:p w14:paraId="52347F2A" w14:textId="5E49BDBB" w:rsidR="00BC06BE" w:rsidRPr="00FE2718" w:rsidRDefault="005C224C" w:rsidP="00B723D6">
      <w:pPr>
        <w:pStyle w:val="PargrafodaLista"/>
        <w:numPr>
          <w:ilvl w:val="0"/>
          <w:numId w:val="21"/>
        </w:numPr>
        <w:ind w:left="1418"/>
        <w:rPr>
          <w:rFonts w:ascii="Times New Roman" w:hAnsi="Times New Roman" w:cs="Times New Roman"/>
          <w:sz w:val="24"/>
        </w:rPr>
      </w:pPr>
      <w:r w:rsidRPr="00FE2718">
        <w:rPr>
          <w:rFonts w:ascii="Times New Roman" w:hAnsi="Times New Roman" w:cs="Times New Roman"/>
          <w:sz w:val="24"/>
        </w:rPr>
        <w:t>Área externa: 47.</w:t>
      </w:r>
      <w:r w:rsidR="008A1BF4">
        <w:rPr>
          <w:rFonts w:ascii="Times New Roman" w:hAnsi="Times New Roman" w:cs="Times New Roman"/>
          <w:sz w:val="24"/>
        </w:rPr>
        <w:t>381,01</w:t>
      </w:r>
      <w:r w:rsidR="00BC06BE" w:rsidRPr="00FE2718">
        <w:rPr>
          <w:rFonts w:ascii="Times New Roman" w:hAnsi="Times New Roman" w:cs="Times New Roman"/>
          <w:sz w:val="24"/>
        </w:rPr>
        <w:t>m²</w:t>
      </w:r>
    </w:p>
    <w:p w14:paraId="42FF5E80" w14:textId="1F63EA19" w:rsidR="00386177" w:rsidRPr="00FE2718" w:rsidRDefault="00386177" w:rsidP="00B723D6">
      <w:pPr>
        <w:pStyle w:val="PargrafodaLista"/>
        <w:numPr>
          <w:ilvl w:val="0"/>
          <w:numId w:val="21"/>
        </w:numPr>
        <w:ind w:left="1418"/>
        <w:rPr>
          <w:rFonts w:ascii="Times New Roman" w:hAnsi="Times New Roman" w:cs="Times New Roman"/>
          <w:sz w:val="24"/>
        </w:rPr>
      </w:pPr>
      <w:r w:rsidRPr="00FE2718">
        <w:rPr>
          <w:rFonts w:ascii="Times New Roman" w:hAnsi="Times New Roman" w:cs="Times New Roman"/>
          <w:sz w:val="24"/>
        </w:rPr>
        <w:t>Esquadrias: 9</w:t>
      </w:r>
      <w:r w:rsidR="008A1BF4">
        <w:rPr>
          <w:rFonts w:ascii="Times New Roman" w:hAnsi="Times New Roman" w:cs="Times New Roman"/>
          <w:sz w:val="24"/>
        </w:rPr>
        <w:t>66,36</w:t>
      </w:r>
      <w:r w:rsidRPr="00FE2718">
        <w:rPr>
          <w:rFonts w:ascii="Times New Roman" w:hAnsi="Times New Roman" w:cs="Times New Roman"/>
          <w:sz w:val="24"/>
        </w:rPr>
        <w:t>m²</w:t>
      </w:r>
    </w:p>
    <w:p w14:paraId="59D93216" w14:textId="77777777" w:rsidR="00BC06BE" w:rsidRPr="00FE2718" w:rsidRDefault="00BC06BE" w:rsidP="00785ED6">
      <w:pPr>
        <w:rPr>
          <w:rFonts w:ascii="Times New Roman" w:hAnsi="Times New Roman" w:cs="Times New Roman"/>
          <w:sz w:val="24"/>
        </w:rPr>
      </w:pPr>
    </w:p>
    <w:p w14:paraId="7C634ACF" w14:textId="77777777" w:rsidR="00585731" w:rsidRPr="00FE2718" w:rsidRDefault="00585731" w:rsidP="000452CC">
      <w:pPr>
        <w:pStyle w:val="Ttulo2"/>
      </w:pPr>
      <w:r w:rsidRPr="00FE2718">
        <w:t>Nos termos do pa</w:t>
      </w:r>
      <w:r w:rsidR="009807EB" w:rsidRPr="00FE2718">
        <w:t>rágrafo único, do art. 1º, do Decreto</w:t>
      </w:r>
      <w:r w:rsidRPr="00FE2718">
        <w:t xml:space="preserve">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0839D8B8" w14:textId="77777777" w:rsidR="00585731" w:rsidRPr="00FE2718" w:rsidRDefault="00585731" w:rsidP="00785ED6">
      <w:pPr>
        <w:ind w:left="426" w:hanging="426"/>
        <w:rPr>
          <w:rFonts w:ascii="Times New Roman" w:hAnsi="Times New Roman" w:cs="Times New Roman"/>
          <w:bCs/>
          <w:color w:val="000000" w:themeColor="text1"/>
          <w:sz w:val="24"/>
        </w:rPr>
      </w:pPr>
    </w:p>
    <w:p w14:paraId="2E3BC584" w14:textId="77777777" w:rsidR="00585731" w:rsidRPr="00FE2718" w:rsidRDefault="00585731" w:rsidP="000452CC">
      <w:pPr>
        <w:pStyle w:val="Ttulo2"/>
      </w:pPr>
      <w:r w:rsidRPr="00FE2718">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4615150C" w14:textId="77777777" w:rsidR="00585731" w:rsidRPr="00FE2718" w:rsidRDefault="00585731" w:rsidP="00785ED6">
      <w:pPr>
        <w:ind w:left="426" w:hanging="426"/>
        <w:rPr>
          <w:rFonts w:ascii="Times New Roman" w:hAnsi="Times New Roman" w:cs="Times New Roman"/>
          <w:bCs/>
          <w:color w:val="000000" w:themeColor="text1"/>
          <w:sz w:val="24"/>
        </w:rPr>
      </w:pPr>
    </w:p>
    <w:p w14:paraId="31D53AC3" w14:textId="3A2A585E" w:rsidR="00F225A9" w:rsidRPr="00FE2718" w:rsidRDefault="00585731" w:rsidP="000452CC">
      <w:pPr>
        <w:pStyle w:val="Ttulo2"/>
        <w:rPr>
          <w:rFonts w:eastAsia="PalatinoLinotype"/>
        </w:rPr>
      </w:pPr>
      <w:r w:rsidRPr="00FE2718">
        <w:rPr>
          <w:rFonts w:eastAsia="PalatinoLinotype"/>
        </w:rPr>
        <w:t xml:space="preserve"> A prestação dos serviços não gera vínculo empregatício entre os empregados da Contratada e a Contratante, vedando-se qualquer relação entre estes que caracterize pessoalidade e subordinação direta</w:t>
      </w:r>
      <w:r w:rsidR="007F3A9B" w:rsidRPr="00FE2718">
        <w:rPr>
          <w:rFonts w:eastAsia="PalatinoLinotype"/>
        </w:rPr>
        <w:t>.</w:t>
      </w:r>
    </w:p>
    <w:p w14:paraId="5C3C16AA" w14:textId="77777777" w:rsidR="00001C58" w:rsidRPr="00FE2718" w:rsidRDefault="00001C58" w:rsidP="00785ED6">
      <w:pPr>
        <w:rPr>
          <w:rFonts w:ascii="Times New Roman" w:hAnsi="Times New Roman" w:cs="Times New Roman"/>
          <w:sz w:val="24"/>
        </w:rPr>
      </w:pPr>
    </w:p>
    <w:p w14:paraId="083E7112" w14:textId="2C45BA6C" w:rsidR="00001C58" w:rsidRDefault="00E33D4C" w:rsidP="000452CC">
      <w:pPr>
        <w:pStyle w:val="Ttulo2"/>
      </w:pPr>
      <w:r w:rsidRPr="00FE2718">
        <w:t xml:space="preserve">A efetiva implantação de cada </w:t>
      </w:r>
      <w:r w:rsidR="002F3A63" w:rsidRPr="00FE2718">
        <w:t>posto de trabalho ficará de acordo com</w:t>
      </w:r>
      <w:r w:rsidR="00001C58" w:rsidRPr="00FE2718">
        <w:t xml:space="preserve"> conveniência e interesse exclusivo da Codevasf-</w:t>
      </w:r>
      <w:r w:rsidR="00003362">
        <w:t>2ª/SR</w:t>
      </w:r>
      <w:r w:rsidR="002F3A63" w:rsidRPr="00FE2718">
        <w:t>, não sendo obrigado a implantação da totalidade dos postos licitados</w:t>
      </w:r>
      <w:r w:rsidR="00E70232" w:rsidRPr="00FE2718">
        <w:t>.</w:t>
      </w:r>
    </w:p>
    <w:p w14:paraId="39853C51" w14:textId="77777777" w:rsidR="00E90E7C" w:rsidRPr="00E90E7C" w:rsidRDefault="00E90E7C" w:rsidP="00E90E7C">
      <w:pPr>
        <w:rPr>
          <w:lang w:eastAsia="pt-BR"/>
        </w:rPr>
      </w:pPr>
    </w:p>
    <w:p w14:paraId="5E8475EF" w14:textId="122D1704" w:rsidR="00A34AF6" w:rsidRPr="00FE2718" w:rsidRDefault="00A34AF6" w:rsidP="000452CC">
      <w:pPr>
        <w:pStyle w:val="Ttulo1"/>
      </w:pPr>
      <w:bookmarkStart w:id="3" w:name="_Toc401910394"/>
      <w:bookmarkStart w:id="4" w:name="_Toc140142009"/>
      <w:bookmarkEnd w:id="1"/>
      <w:r w:rsidRPr="00FE2718">
        <w:t>TERMINOLOGIAS E DEFINIÇÕES</w:t>
      </w:r>
      <w:bookmarkEnd w:id="3"/>
      <w:bookmarkEnd w:id="4"/>
    </w:p>
    <w:p w14:paraId="1AAD4D15" w14:textId="77777777" w:rsidR="004202BB" w:rsidRPr="00FE2718" w:rsidRDefault="004202BB" w:rsidP="00785ED6">
      <w:pPr>
        <w:rPr>
          <w:rFonts w:ascii="Times New Roman" w:hAnsi="Times New Roman" w:cs="Times New Roman"/>
          <w:color w:val="000000" w:themeColor="text1"/>
          <w:sz w:val="24"/>
        </w:rPr>
      </w:pPr>
      <w:bookmarkStart w:id="5" w:name="_Toc401910395"/>
    </w:p>
    <w:p w14:paraId="0572F0C1" w14:textId="77777777" w:rsidR="00A34AF6" w:rsidRPr="00FE2718" w:rsidRDefault="007370D9"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Neste Termo</w:t>
      </w:r>
      <w:r w:rsidR="00A34AF6" w:rsidRPr="00FE2718">
        <w:rPr>
          <w:rFonts w:ascii="Times New Roman" w:hAnsi="Times New Roman" w:cs="Times New Roman"/>
          <w:color w:val="000000" w:themeColor="text1"/>
          <w:sz w:val="24"/>
        </w:rPr>
        <w:t xml:space="preserve"> de Referência (TR) ou em quaisquer outros documentos relacionados com os serviços acima solicitados, os termos ou expressões têm o seguinte significado e/ou interpretação:</w:t>
      </w:r>
    </w:p>
    <w:p w14:paraId="258AD297" w14:textId="77777777" w:rsidR="00D26FE8" w:rsidRPr="00FE2718" w:rsidRDefault="00D26FE8" w:rsidP="00785ED6">
      <w:pPr>
        <w:rPr>
          <w:rFonts w:ascii="Times New Roman" w:hAnsi="Times New Roman" w:cs="Times New Roman"/>
          <w:color w:val="000000" w:themeColor="text1"/>
          <w:sz w:val="24"/>
        </w:rPr>
      </w:pPr>
    </w:p>
    <w:p w14:paraId="59BDA05A" w14:textId="77777777" w:rsidR="00D26FE8" w:rsidRPr="00FE2718" w:rsidRDefault="00D26FE8" w:rsidP="00785ED6">
      <w:pPr>
        <w:rPr>
          <w:rFonts w:ascii="Times New Roman" w:hAnsi="Times New Roman" w:cs="Times New Roman"/>
          <w:color w:val="000000" w:themeColor="text1"/>
          <w:sz w:val="24"/>
        </w:rPr>
      </w:pPr>
      <w:r w:rsidRPr="00FE2718">
        <w:rPr>
          <w:rFonts w:ascii="Times New Roman" w:hAnsi="Times New Roman" w:cs="Times New Roman"/>
          <w:b/>
          <w:sz w:val="24"/>
        </w:rPr>
        <w:t>TERMO DE REFERÊNCIA</w:t>
      </w:r>
      <w:r w:rsidRPr="00FE2718">
        <w:rPr>
          <w:rFonts w:ascii="Times New Roman" w:hAnsi="Times New Roman" w:cs="Times New Roman"/>
          <w:sz w:val="24"/>
        </w:rPr>
        <w:t xml:space="preserve"> – Conjunto de elementos necessários e suficientes, com nível de precisão adequado, para caracterizar os bens a serem fornecidos, </w:t>
      </w:r>
      <w:r w:rsidRPr="00FE2718">
        <w:rPr>
          <w:rFonts w:ascii="Times New Roman" w:hAnsi="Times New Roman" w:cs="Times New Roman"/>
          <w:color w:val="000000"/>
          <w:sz w:val="24"/>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ou da ordem de fornecimento, prazo de execução e sanções, de forma clara, concisa e objetiva.</w:t>
      </w:r>
    </w:p>
    <w:p w14:paraId="5ABD910F" w14:textId="77777777" w:rsidR="00EF0384" w:rsidRPr="00FE2718" w:rsidRDefault="00EF0384" w:rsidP="00785ED6">
      <w:pPr>
        <w:rPr>
          <w:rFonts w:ascii="Times New Roman" w:hAnsi="Times New Roman" w:cs="Times New Roman"/>
          <w:color w:val="000000" w:themeColor="text1"/>
          <w:sz w:val="24"/>
        </w:rPr>
      </w:pPr>
    </w:p>
    <w:p w14:paraId="3572C9A9" w14:textId="3D78331B" w:rsidR="005051C0" w:rsidRPr="00FE2718" w:rsidRDefault="005051C0"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CODEVASF</w:t>
      </w:r>
      <w:r w:rsidRPr="00FE2718">
        <w:rPr>
          <w:rFonts w:ascii="Times New Roman" w:hAnsi="Times New Roman" w:cs="Times New Roman"/>
          <w:color w:val="000000" w:themeColor="text1"/>
          <w:sz w:val="24"/>
        </w:rPr>
        <w:t xml:space="preserve"> – Companhia de Desenvolvimento dos Vales do São Francisco e do Parnaíba – Empresa pública vinculada ao Ministério da Integração Nacional, com sede no Setor de Grandes Áreas Norte, Quadra 601 – Lote 1 – Brasília-DF. Como responsável pelo acompanhamento </w:t>
      </w:r>
      <w:r w:rsidR="00A64C46" w:rsidRPr="00FE2718">
        <w:rPr>
          <w:rFonts w:ascii="Times New Roman" w:hAnsi="Times New Roman" w:cs="Times New Roman"/>
          <w:color w:val="000000" w:themeColor="text1"/>
          <w:sz w:val="24"/>
        </w:rPr>
        <w:t>dos presentes serviços está a 2</w:t>
      </w:r>
      <w:r w:rsidRPr="00FE2718">
        <w:rPr>
          <w:rFonts w:ascii="Times New Roman" w:hAnsi="Times New Roman" w:cs="Times New Roman"/>
          <w:color w:val="000000" w:themeColor="text1"/>
          <w:sz w:val="24"/>
        </w:rPr>
        <w:t xml:space="preserve">ª Superintendência Regional da Codevasf, que se localiza na Avenida </w:t>
      </w:r>
      <w:r w:rsidR="00A64C46" w:rsidRPr="00FE2718">
        <w:rPr>
          <w:rFonts w:ascii="Times New Roman" w:hAnsi="Times New Roman" w:cs="Times New Roman"/>
          <w:color w:val="000000" w:themeColor="text1"/>
          <w:sz w:val="24"/>
        </w:rPr>
        <w:t>Manoel Novaes, s/n Centro, Bom Jesus da Lapa-</w:t>
      </w:r>
      <w:r w:rsidRPr="00FE2718">
        <w:rPr>
          <w:rFonts w:ascii="Times New Roman" w:hAnsi="Times New Roman" w:cs="Times New Roman"/>
          <w:color w:val="000000" w:themeColor="text1"/>
          <w:sz w:val="24"/>
        </w:rPr>
        <w:t xml:space="preserve">BA. </w:t>
      </w:r>
    </w:p>
    <w:p w14:paraId="474D702B" w14:textId="77777777" w:rsidR="00E45618" w:rsidRPr="00FE2718" w:rsidRDefault="00E45618" w:rsidP="00785ED6">
      <w:pPr>
        <w:rPr>
          <w:rFonts w:ascii="Times New Roman" w:hAnsi="Times New Roman" w:cs="Times New Roman"/>
          <w:color w:val="000000" w:themeColor="text1"/>
          <w:sz w:val="24"/>
        </w:rPr>
      </w:pPr>
    </w:p>
    <w:p w14:paraId="2330FD9D" w14:textId="7C3FB505" w:rsidR="00E45618" w:rsidRPr="00FE2718" w:rsidRDefault="00241810" w:rsidP="00785ED6">
      <w:pPr>
        <w:rPr>
          <w:rFonts w:ascii="Times New Roman" w:hAnsi="Times New Roman" w:cs="Times New Roman"/>
          <w:color w:val="000000" w:themeColor="text1"/>
          <w:sz w:val="24"/>
        </w:rPr>
      </w:pPr>
      <w:r>
        <w:rPr>
          <w:rStyle w:val="fontstyle01"/>
          <w:rFonts w:ascii="Times New Roman" w:hAnsi="Times New Roman" w:cs="Times New Roman"/>
          <w:sz w:val="24"/>
          <w:szCs w:val="24"/>
        </w:rPr>
        <w:t>GERÊNCIA REGIONAL</w:t>
      </w:r>
      <w:r w:rsidR="00E45618" w:rsidRPr="00FE2718">
        <w:rPr>
          <w:rStyle w:val="fontstyle01"/>
          <w:rFonts w:ascii="Times New Roman" w:hAnsi="Times New Roman" w:cs="Times New Roman"/>
          <w:sz w:val="24"/>
          <w:szCs w:val="24"/>
        </w:rPr>
        <w:t xml:space="preserve"> DE ADMINISTRAÇÃO E </w:t>
      </w:r>
      <w:r>
        <w:rPr>
          <w:rStyle w:val="fontstyle01"/>
          <w:rFonts w:ascii="Times New Roman" w:hAnsi="Times New Roman" w:cs="Times New Roman"/>
          <w:sz w:val="24"/>
          <w:szCs w:val="24"/>
        </w:rPr>
        <w:t>TECNOLOGIA</w:t>
      </w:r>
      <w:r w:rsidR="00E45618" w:rsidRPr="00FE2718">
        <w:rPr>
          <w:rStyle w:val="fontstyle01"/>
          <w:rFonts w:ascii="Times New Roman" w:hAnsi="Times New Roman" w:cs="Times New Roman"/>
          <w:sz w:val="24"/>
          <w:szCs w:val="24"/>
        </w:rPr>
        <w:t xml:space="preserve"> – 2ª</w:t>
      </w:r>
      <w:r w:rsidR="00A617E5">
        <w:rPr>
          <w:rStyle w:val="fontstyle01"/>
          <w:rFonts w:ascii="Times New Roman" w:hAnsi="Times New Roman" w:cs="Times New Roman"/>
          <w:sz w:val="24"/>
          <w:szCs w:val="24"/>
        </w:rPr>
        <w:t>/</w:t>
      </w:r>
      <w:r w:rsidR="00E45618" w:rsidRPr="00FE2718">
        <w:rPr>
          <w:rStyle w:val="fontstyle01"/>
          <w:rFonts w:ascii="Times New Roman" w:hAnsi="Times New Roman" w:cs="Times New Roman"/>
          <w:sz w:val="24"/>
          <w:szCs w:val="24"/>
        </w:rPr>
        <w:t xml:space="preserve">GRA </w:t>
      </w:r>
      <w:r w:rsidR="00E45618" w:rsidRPr="00FE2718">
        <w:rPr>
          <w:rStyle w:val="fontstyle21"/>
          <w:rFonts w:ascii="Times New Roman" w:hAnsi="Times New Roman" w:cs="Times New Roman"/>
          <w:sz w:val="24"/>
          <w:szCs w:val="24"/>
        </w:rPr>
        <w:t>– Unidade da administração superior da CODEVASF, a qual estão afetas as demais unidades técnicas que têm por competência a fiscalização e a coordenação dos fornecimentos, objetos deste Termo de Referência.</w:t>
      </w:r>
    </w:p>
    <w:p w14:paraId="0FAF30BD" w14:textId="77777777" w:rsidR="00A95216" w:rsidRPr="00FE2718" w:rsidRDefault="00A95216" w:rsidP="00785ED6">
      <w:pPr>
        <w:rPr>
          <w:rFonts w:ascii="Times New Roman" w:hAnsi="Times New Roman" w:cs="Times New Roman"/>
          <w:color w:val="000000" w:themeColor="text1"/>
          <w:sz w:val="24"/>
        </w:rPr>
      </w:pPr>
    </w:p>
    <w:p w14:paraId="4EED7C0E" w14:textId="179A97F3" w:rsidR="00A95216" w:rsidRPr="00FE2718" w:rsidRDefault="00A95216" w:rsidP="00A95216">
      <w:pPr>
        <w:rPr>
          <w:rFonts w:ascii="Times New Roman" w:hAnsi="Times New Roman" w:cs="Times New Roman"/>
          <w:sz w:val="24"/>
        </w:rPr>
      </w:pPr>
      <w:r w:rsidRPr="00FE2718">
        <w:rPr>
          <w:rFonts w:ascii="Times New Roman" w:hAnsi="Times New Roman" w:cs="Times New Roman"/>
          <w:b/>
          <w:sz w:val="24"/>
        </w:rPr>
        <w:lastRenderedPageBreak/>
        <w:t>2ª SUPERINTENDÊNCIA REGIONAL</w:t>
      </w:r>
      <w:r w:rsidR="00625175">
        <w:rPr>
          <w:rFonts w:ascii="Times New Roman" w:hAnsi="Times New Roman" w:cs="Times New Roman"/>
          <w:b/>
          <w:sz w:val="24"/>
        </w:rPr>
        <w:t xml:space="preserve"> - </w:t>
      </w:r>
      <w:r w:rsidR="00652AB5">
        <w:rPr>
          <w:rFonts w:ascii="Times New Roman" w:hAnsi="Times New Roman" w:cs="Times New Roman"/>
          <w:b/>
          <w:sz w:val="24"/>
        </w:rPr>
        <w:t>2ª</w:t>
      </w:r>
      <w:r w:rsidR="00A617E5">
        <w:rPr>
          <w:rFonts w:ascii="Times New Roman" w:hAnsi="Times New Roman" w:cs="Times New Roman"/>
          <w:b/>
          <w:sz w:val="24"/>
        </w:rPr>
        <w:t xml:space="preserve"> </w:t>
      </w:r>
      <w:r w:rsidR="00652AB5">
        <w:rPr>
          <w:rFonts w:ascii="Times New Roman" w:hAnsi="Times New Roman" w:cs="Times New Roman"/>
          <w:b/>
          <w:sz w:val="24"/>
        </w:rPr>
        <w:t>SR</w:t>
      </w:r>
      <w:r w:rsidRPr="00FE2718">
        <w:rPr>
          <w:rFonts w:ascii="Times New Roman" w:hAnsi="Times New Roman" w:cs="Times New Roman"/>
          <w:sz w:val="24"/>
        </w:rPr>
        <w:t xml:space="preserve"> – Unidade executiva descentralizada subordinada diretamente à presidência da CODEVASF, situada em Bom Jesus da Lapa/Bahia, em cuja jurisdição territorial localizam-se os municípios que serão contemplados pelos fornecimentos objeto deste Termo de Referência.</w:t>
      </w:r>
    </w:p>
    <w:p w14:paraId="07BD042C" w14:textId="77777777" w:rsidR="00B0615B" w:rsidRPr="00FE2718" w:rsidRDefault="00B0615B" w:rsidP="00A95216">
      <w:pPr>
        <w:rPr>
          <w:rFonts w:ascii="Times New Roman" w:hAnsi="Times New Roman" w:cs="Times New Roman"/>
          <w:color w:val="000000" w:themeColor="text1"/>
          <w:sz w:val="24"/>
        </w:rPr>
      </w:pPr>
    </w:p>
    <w:p w14:paraId="7955D2B7" w14:textId="77777777" w:rsidR="00B0615B" w:rsidRPr="00FE2718" w:rsidRDefault="00B0615B" w:rsidP="00B0615B">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LICITANTE</w:t>
      </w:r>
      <w:r w:rsidRPr="00FE2718">
        <w:rPr>
          <w:rFonts w:ascii="Times New Roman" w:hAnsi="Times New Roman" w:cs="Times New Roman"/>
          <w:color w:val="000000" w:themeColor="text1"/>
          <w:sz w:val="24"/>
        </w:rPr>
        <w:t xml:space="preserve"> – Empresa habilitada para apresentar proposta.</w:t>
      </w:r>
    </w:p>
    <w:p w14:paraId="6C81A24D" w14:textId="77777777" w:rsidR="00A95216" w:rsidRPr="00FE2718" w:rsidRDefault="00A95216" w:rsidP="00785ED6">
      <w:pPr>
        <w:rPr>
          <w:rFonts w:ascii="Times New Roman" w:hAnsi="Times New Roman" w:cs="Times New Roman"/>
          <w:color w:val="000000" w:themeColor="text1"/>
          <w:sz w:val="24"/>
        </w:rPr>
      </w:pPr>
    </w:p>
    <w:p w14:paraId="7B31026D" w14:textId="618ACF62" w:rsidR="001E512B" w:rsidRPr="00FE2718" w:rsidRDefault="001E512B"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CONTRATADA</w:t>
      </w:r>
      <w:r w:rsidRPr="00FE2718">
        <w:rPr>
          <w:rFonts w:ascii="Times New Roman" w:hAnsi="Times New Roman" w:cs="Times New Roman"/>
          <w:color w:val="000000" w:themeColor="text1"/>
          <w:sz w:val="24"/>
        </w:rPr>
        <w:t xml:space="preserve"> – Empresa licitante selecionada e contratada pela </w:t>
      </w:r>
      <w:r w:rsidR="00035919" w:rsidRPr="00FE2718">
        <w:rPr>
          <w:rFonts w:ascii="Times New Roman" w:hAnsi="Times New Roman" w:cs="Times New Roman"/>
          <w:color w:val="000000" w:themeColor="text1"/>
          <w:sz w:val="24"/>
        </w:rPr>
        <w:t>CODEVASF</w:t>
      </w:r>
      <w:r w:rsidRPr="00FE2718">
        <w:rPr>
          <w:rFonts w:ascii="Times New Roman" w:hAnsi="Times New Roman" w:cs="Times New Roman"/>
          <w:color w:val="000000" w:themeColor="text1"/>
          <w:sz w:val="24"/>
        </w:rPr>
        <w:t xml:space="preserve"> para a execução dos serviços.</w:t>
      </w:r>
    </w:p>
    <w:p w14:paraId="59C36AE9" w14:textId="77777777" w:rsidR="00D31242" w:rsidRPr="00FE2718" w:rsidRDefault="00D31242" w:rsidP="00785ED6">
      <w:pPr>
        <w:rPr>
          <w:rFonts w:ascii="Times New Roman" w:hAnsi="Times New Roman" w:cs="Times New Roman"/>
          <w:color w:val="000000" w:themeColor="text1"/>
          <w:sz w:val="24"/>
        </w:rPr>
      </w:pPr>
    </w:p>
    <w:p w14:paraId="5C1D8DC3" w14:textId="74163128" w:rsidR="00D31242" w:rsidRPr="00FE2718" w:rsidRDefault="00D31242" w:rsidP="00A617E5">
      <w:pPr>
        <w:rPr>
          <w:rFonts w:ascii="Times New Roman" w:eastAsia="Times New Roman" w:hAnsi="Times New Roman" w:cs="Times New Roman"/>
          <w:color w:val="000000"/>
          <w:sz w:val="24"/>
          <w:lang w:eastAsia="pt-BR"/>
        </w:rPr>
      </w:pPr>
      <w:r w:rsidRPr="00FE2718">
        <w:rPr>
          <w:rFonts w:ascii="Times New Roman" w:eastAsia="Times New Roman" w:hAnsi="Times New Roman" w:cs="Times New Roman"/>
          <w:b/>
          <w:bCs/>
          <w:color w:val="000000"/>
          <w:sz w:val="24"/>
          <w:lang w:eastAsia="pt-BR"/>
        </w:rPr>
        <w:t xml:space="preserve">CONTRATANTE - </w:t>
      </w:r>
      <w:r w:rsidRPr="00FE2718">
        <w:rPr>
          <w:rFonts w:ascii="Times New Roman" w:eastAsia="Times New Roman" w:hAnsi="Times New Roman" w:cs="Times New Roman"/>
          <w:color w:val="000000"/>
          <w:sz w:val="24"/>
          <w:lang w:eastAsia="pt-BR"/>
        </w:rPr>
        <w:t xml:space="preserve">Pessoa jurídica integrante da Administração Pública responsável pela contratação, sendo, portanto, a </w:t>
      </w:r>
      <w:r w:rsidR="008772D4" w:rsidRPr="00FE2718">
        <w:rPr>
          <w:rFonts w:ascii="Times New Roman" w:eastAsia="Times New Roman" w:hAnsi="Times New Roman" w:cs="Times New Roman"/>
          <w:color w:val="000000"/>
          <w:sz w:val="24"/>
          <w:lang w:eastAsia="pt-BR"/>
        </w:rPr>
        <w:t>CODEVASF</w:t>
      </w:r>
      <w:r w:rsidRPr="00FE2718">
        <w:rPr>
          <w:rFonts w:ascii="Times New Roman" w:eastAsia="Times New Roman" w:hAnsi="Times New Roman" w:cs="Times New Roman"/>
          <w:color w:val="000000"/>
          <w:sz w:val="24"/>
          <w:lang w:eastAsia="pt-BR"/>
        </w:rPr>
        <w:t>.</w:t>
      </w:r>
    </w:p>
    <w:p w14:paraId="7207DA12" w14:textId="77777777" w:rsidR="00D31242" w:rsidRPr="00FE2718" w:rsidRDefault="00D31242" w:rsidP="00D31242">
      <w:pPr>
        <w:jc w:val="left"/>
        <w:rPr>
          <w:rFonts w:ascii="Times New Roman" w:eastAsia="Times New Roman" w:hAnsi="Times New Roman" w:cs="Times New Roman"/>
          <w:color w:val="000000"/>
          <w:sz w:val="24"/>
          <w:lang w:eastAsia="pt-BR"/>
        </w:rPr>
      </w:pPr>
    </w:p>
    <w:p w14:paraId="0AC63D49" w14:textId="68A18385" w:rsidR="00D31242" w:rsidRPr="00FE2718" w:rsidRDefault="00D31242" w:rsidP="00D31242">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CONTRATO</w:t>
      </w:r>
      <w:r w:rsidRPr="00FE2718">
        <w:rPr>
          <w:rFonts w:ascii="Times New Roman" w:hAnsi="Times New Roman" w:cs="Times New Roman"/>
          <w:color w:val="000000" w:themeColor="text1"/>
          <w:sz w:val="24"/>
        </w:rPr>
        <w:t xml:space="preserve"> – Documento, subscrito pela </w:t>
      </w:r>
      <w:r w:rsidR="00C430E9" w:rsidRPr="00FE2718">
        <w:rPr>
          <w:rFonts w:ascii="Times New Roman" w:hAnsi="Times New Roman" w:cs="Times New Roman"/>
          <w:color w:val="000000" w:themeColor="text1"/>
          <w:sz w:val="24"/>
        </w:rPr>
        <w:t>CODEVASF</w:t>
      </w:r>
      <w:r w:rsidRPr="00FE2718">
        <w:rPr>
          <w:rFonts w:ascii="Times New Roman" w:hAnsi="Times New Roman" w:cs="Times New Roman"/>
          <w:color w:val="000000" w:themeColor="text1"/>
          <w:sz w:val="24"/>
        </w:rPr>
        <w:t xml:space="preserve"> e o licitante vencedor do certame, que define as obrigações e direitos de ambas com relação à execução dos serviços.</w:t>
      </w:r>
    </w:p>
    <w:p w14:paraId="62C8C24B" w14:textId="77777777" w:rsidR="00B576FA" w:rsidRPr="00FE2718" w:rsidRDefault="00B576FA" w:rsidP="00785ED6">
      <w:pPr>
        <w:rPr>
          <w:rFonts w:ascii="Times New Roman" w:hAnsi="Times New Roman" w:cs="Times New Roman"/>
          <w:color w:val="000000" w:themeColor="text1"/>
          <w:sz w:val="24"/>
        </w:rPr>
      </w:pPr>
    </w:p>
    <w:p w14:paraId="4AD2AA1C" w14:textId="77777777" w:rsidR="00B576FA" w:rsidRPr="00FE2718" w:rsidRDefault="00B576FA" w:rsidP="00B576FA">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ORDEM DE SERVIÇO</w:t>
      </w:r>
      <w:r w:rsidRPr="00FE2718">
        <w:rPr>
          <w:rFonts w:ascii="Times New Roman" w:hAnsi="Times New Roman" w:cs="Times New Roman"/>
          <w:color w:val="000000" w:themeColor="text1"/>
          <w:sz w:val="24"/>
        </w:rPr>
        <w:t xml:space="preserve"> – Documento que compõem/comporá o contrato assinado pelo diretor da área de competência que oficializa o início da contagem de prazo para a execução do contrato.</w:t>
      </w:r>
    </w:p>
    <w:p w14:paraId="0ED4DF79" w14:textId="77777777" w:rsidR="00EF0384" w:rsidRPr="00FE2718" w:rsidRDefault="00EF0384" w:rsidP="00785ED6">
      <w:pPr>
        <w:rPr>
          <w:rFonts w:ascii="Times New Roman" w:hAnsi="Times New Roman" w:cs="Times New Roman"/>
          <w:color w:val="000000" w:themeColor="text1"/>
          <w:sz w:val="24"/>
        </w:rPr>
      </w:pPr>
    </w:p>
    <w:p w14:paraId="178DDCA2"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CRONOGRAMA FÍSICO-FINANCEIRO</w:t>
      </w:r>
      <w:r w:rsidRPr="00FE2718">
        <w:rPr>
          <w:rFonts w:ascii="Times New Roman" w:hAnsi="Times New Roman" w:cs="Times New Roman"/>
          <w:color w:val="000000" w:themeColor="text1"/>
          <w:sz w:val="24"/>
        </w:rPr>
        <w:t xml:space="preserve"> – representação gráfica da programação parcial ou total de um trabalho ou serviço, no qual são indicadas as suas diversas etapas e respectivos prazos para conclusão, aliados aos custos ou preços.</w:t>
      </w:r>
    </w:p>
    <w:p w14:paraId="6D37B91F" w14:textId="77777777" w:rsidR="00EF0384" w:rsidRPr="00FE2718" w:rsidRDefault="00EF0384" w:rsidP="00785ED6">
      <w:pPr>
        <w:rPr>
          <w:rFonts w:ascii="Times New Roman" w:hAnsi="Times New Roman" w:cs="Times New Roman"/>
          <w:color w:val="000000" w:themeColor="text1"/>
          <w:sz w:val="24"/>
        </w:rPr>
      </w:pPr>
    </w:p>
    <w:p w14:paraId="0DC5C6FC"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 xml:space="preserve">NOTA DE EMPENHO </w:t>
      </w:r>
      <w:r w:rsidRPr="00FE2718">
        <w:rPr>
          <w:rFonts w:ascii="Times New Roman" w:hAnsi="Times New Roman" w:cs="Times New Roman"/>
          <w:color w:val="000000" w:themeColor="text1"/>
          <w:sz w:val="24"/>
        </w:rPr>
        <w:t>– Documento utilizado para registrar as operações que envolvam despesas orçamentárias, onde é indicado o nome do credor, a especificação e a importância da despesa.</w:t>
      </w:r>
    </w:p>
    <w:p w14:paraId="776F7A99" w14:textId="77777777" w:rsidR="00EF0384" w:rsidRPr="00FE2718" w:rsidRDefault="00EF0384" w:rsidP="00785ED6">
      <w:pPr>
        <w:rPr>
          <w:rFonts w:ascii="Times New Roman" w:hAnsi="Times New Roman" w:cs="Times New Roman"/>
          <w:color w:val="000000" w:themeColor="text1"/>
          <w:sz w:val="24"/>
        </w:rPr>
      </w:pPr>
    </w:p>
    <w:p w14:paraId="0ABF439C"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PCMAT</w:t>
      </w:r>
      <w:r w:rsidRPr="00FE2718">
        <w:rPr>
          <w:rFonts w:ascii="Times New Roman" w:hAnsi="Times New Roman" w:cs="Times New Roman"/>
          <w:color w:val="000000" w:themeColor="text1"/>
          <w:sz w:val="24"/>
        </w:rPr>
        <w:t xml:space="preserve"> – Programa</w:t>
      </w:r>
      <w:r w:rsidR="007949BD" w:rsidRPr="00FE2718">
        <w:rPr>
          <w:rFonts w:ascii="Times New Roman" w:hAnsi="Times New Roman" w:cs="Times New Roman"/>
          <w:color w:val="000000" w:themeColor="text1"/>
          <w:sz w:val="24"/>
        </w:rPr>
        <w:t xml:space="preserve"> de</w:t>
      </w:r>
      <w:r w:rsidRPr="00FE2718">
        <w:rPr>
          <w:rFonts w:ascii="Times New Roman" w:hAnsi="Times New Roman" w:cs="Times New Roman"/>
          <w:color w:val="000000" w:themeColor="text1"/>
          <w:sz w:val="24"/>
        </w:rPr>
        <w:t xml:space="preserve"> Condições e Meio Ambiente do Trabalho é um programa cujo objetivo é prevenção dos riscos e a informação e treinamento dos </w:t>
      </w:r>
      <w:r w:rsidR="00FC388F" w:rsidRPr="00FE2718">
        <w:rPr>
          <w:rFonts w:ascii="Times New Roman" w:hAnsi="Times New Roman" w:cs="Times New Roman"/>
          <w:color w:val="000000" w:themeColor="text1"/>
          <w:sz w:val="24"/>
        </w:rPr>
        <w:t>colaboradores</w:t>
      </w:r>
      <w:r w:rsidRPr="00FE2718">
        <w:rPr>
          <w:rFonts w:ascii="Times New Roman" w:hAnsi="Times New Roman" w:cs="Times New Roman"/>
          <w:color w:val="000000" w:themeColor="text1"/>
          <w:sz w:val="24"/>
        </w:rPr>
        <w:t xml:space="preserve"> que ajudarão a reduzir as chances dos acidentes e suas </w:t>
      </w:r>
      <w:r w:rsidR="001C1A99" w:rsidRPr="00FE2718">
        <w:rPr>
          <w:rFonts w:ascii="Times New Roman" w:hAnsi="Times New Roman" w:cs="Times New Roman"/>
          <w:color w:val="000000" w:themeColor="text1"/>
          <w:sz w:val="24"/>
        </w:rPr>
        <w:t>consequências</w:t>
      </w:r>
      <w:r w:rsidRPr="00FE2718">
        <w:rPr>
          <w:rFonts w:ascii="Times New Roman" w:hAnsi="Times New Roman" w:cs="Times New Roman"/>
          <w:color w:val="000000" w:themeColor="text1"/>
          <w:sz w:val="24"/>
        </w:rPr>
        <w:t xml:space="preserve"> quando são produzidos.</w:t>
      </w:r>
    </w:p>
    <w:p w14:paraId="66916D3E" w14:textId="77777777" w:rsidR="00EF0384" w:rsidRPr="00FE2718" w:rsidRDefault="00EF0384" w:rsidP="00785ED6">
      <w:pPr>
        <w:rPr>
          <w:rFonts w:ascii="Times New Roman" w:hAnsi="Times New Roman" w:cs="Times New Roman"/>
          <w:color w:val="000000" w:themeColor="text1"/>
          <w:sz w:val="24"/>
        </w:rPr>
      </w:pPr>
    </w:p>
    <w:p w14:paraId="7418DEDA"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 xml:space="preserve">PCMSO </w:t>
      </w:r>
      <w:r w:rsidRPr="00FE2718">
        <w:rPr>
          <w:rFonts w:ascii="Times New Roman" w:hAnsi="Times New Roman" w:cs="Times New Roman"/>
          <w:color w:val="000000" w:themeColor="text1"/>
          <w:sz w:val="24"/>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FE2718">
        <w:rPr>
          <w:rFonts w:ascii="Times New Roman" w:hAnsi="Times New Roman" w:cs="Times New Roman"/>
          <w:color w:val="000000" w:themeColor="text1"/>
          <w:sz w:val="24"/>
        </w:rPr>
        <w:t>pré</w:t>
      </w:r>
      <w:proofErr w:type="spellEnd"/>
      <w:r w:rsidRPr="00FE2718">
        <w:rPr>
          <w:rFonts w:ascii="Times New Roman" w:hAnsi="Times New Roman" w:cs="Times New Roman"/>
          <w:color w:val="000000" w:themeColor="text1"/>
          <w:sz w:val="24"/>
        </w:rPr>
        <w:t>-admissionais, periódicos, retorno ao trabalho, mudança de função e demissionais.</w:t>
      </w:r>
    </w:p>
    <w:p w14:paraId="792A50A5" w14:textId="77777777" w:rsidR="00EF0384" w:rsidRPr="00FE2718" w:rsidRDefault="00EF0384" w:rsidP="00785ED6">
      <w:pPr>
        <w:rPr>
          <w:rFonts w:ascii="Times New Roman" w:hAnsi="Times New Roman" w:cs="Times New Roman"/>
          <w:color w:val="000000" w:themeColor="text1"/>
          <w:sz w:val="24"/>
        </w:rPr>
      </w:pPr>
    </w:p>
    <w:p w14:paraId="6764C918" w14:textId="77777777" w:rsidR="001E1BE5" w:rsidRPr="00FE2718" w:rsidRDefault="001E1BE5" w:rsidP="00785ED6">
      <w:pPr>
        <w:rPr>
          <w:rFonts w:ascii="Times New Roman" w:hAnsi="Times New Roman" w:cs="Times New Roman"/>
          <w:sz w:val="24"/>
        </w:rPr>
      </w:pPr>
      <w:r w:rsidRPr="00FE2718">
        <w:rPr>
          <w:rFonts w:ascii="Times New Roman" w:hAnsi="Times New Roman" w:cs="Times New Roman"/>
          <w:b/>
          <w:bCs/>
          <w:color w:val="000000" w:themeColor="text1"/>
          <w:sz w:val="24"/>
        </w:rPr>
        <w:t>CATMAT</w:t>
      </w:r>
      <w:r w:rsidRPr="00FE2718">
        <w:rPr>
          <w:rFonts w:ascii="Times New Roman" w:hAnsi="Times New Roman" w:cs="Times New Roman"/>
          <w:color w:val="000000" w:themeColor="text1"/>
          <w:sz w:val="24"/>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001A537C" w:rsidRPr="00FE2718">
          <w:rPr>
            <w:rStyle w:val="Hyperlink"/>
            <w:rFonts w:ascii="Times New Roman" w:hAnsi="Times New Roman" w:cs="Times New Roman"/>
            <w:sz w:val="24"/>
          </w:rPr>
          <w:t>www.gov.br/compras</w:t>
        </w:r>
      </w:hyperlink>
    </w:p>
    <w:p w14:paraId="20838100" w14:textId="77777777" w:rsidR="001A537C" w:rsidRPr="00FE2718" w:rsidRDefault="001A537C" w:rsidP="00785ED6">
      <w:pPr>
        <w:rPr>
          <w:rFonts w:ascii="Times New Roman" w:hAnsi="Times New Roman" w:cs="Times New Roman"/>
          <w:color w:val="000000" w:themeColor="text1"/>
          <w:sz w:val="24"/>
        </w:rPr>
      </w:pPr>
    </w:p>
    <w:p w14:paraId="6FF8AA53" w14:textId="417E0DD9"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CATSER</w:t>
      </w:r>
      <w:r w:rsidRPr="00FE2718">
        <w:rPr>
          <w:rFonts w:ascii="Times New Roman" w:hAnsi="Times New Roman" w:cs="Times New Roman"/>
          <w:color w:val="000000" w:themeColor="text1"/>
          <w:sz w:val="24"/>
        </w:rPr>
        <w:t xml:space="preserve"> - É um módulo do SIASG denominado Sistema de Catalogação de serviços, onde é realizada a inclusão de itens, bem como a sua consulta. Todos os procedimentos para a sua </w:t>
      </w:r>
      <w:r w:rsidRPr="00FE2718">
        <w:rPr>
          <w:rFonts w:ascii="Times New Roman" w:hAnsi="Times New Roman" w:cs="Times New Roman"/>
          <w:color w:val="000000" w:themeColor="text1"/>
          <w:sz w:val="24"/>
        </w:rPr>
        <w:lastRenderedPageBreak/>
        <w:t xml:space="preserve">utilização constam dos Manuais disponíveis no site do Compras Governamentais: </w:t>
      </w:r>
      <w:hyperlink r:id="rId9" w:history="1">
        <w:r w:rsidR="001A537C" w:rsidRPr="00FE2718">
          <w:rPr>
            <w:rStyle w:val="Hyperlink"/>
            <w:rFonts w:ascii="Times New Roman" w:hAnsi="Times New Roman" w:cs="Times New Roman"/>
            <w:sz w:val="24"/>
          </w:rPr>
          <w:t>www.gov.br/compras</w:t>
        </w:r>
      </w:hyperlink>
    </w:p>
    <w:p w14:paraId="31AB1D60" w14:textId="77777777" w:rsidR="001E1BE5" w:rsidRPr="00FE2718" w:rsidRDefault="001E1BE5" w:rsidP="00785ED6">
      <w:pPr>
        <w:rPr>
          <w:rFonts w:ascii="Times New Roman" w:hAnsi="Times New Roman" w:cs="Times New Roman"/>
          <w:color w:val="000000" w:themeColor="text1"/>
          <w:sz w:val="24"/>
        </w:rPr>
      </w:pPr>
    </w:p>
    <w:p w14:paraId="0C92C305" w14:textId="77777777"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ESPECIFICAÇÃO TÉCNICA</w:t>
      </w:r>
      <w:r w:rsidRPr="00FE2718">
        <w:rPr>
          <w:rFonts w:ascii="Times New Roman" w:hAnsi="Times New Roman" w:cs="Times New Roman"/>
          <w:color w:val="000000" w:themeColor="text1"/>
          <w:sz w:val="24"/>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755053CE" w14:textId="77777777" w:rsidR="001E1BE5" w:rsidRPr="00FE2718" w:rsidRDefault="001E1BE5" w:rsidP="00785ED6">
      <w:pPr>
        <w:rPr>
          <w:rFonts w:ascii="Times New Roman" w:hAnsi="Times New Roman" w:cs="Times New Roman"/>
          <w:color w:val="000000" w:themeColor="text1"/>
          <w:sz w:val="24"/>
        </w:rPr>
      </w:pPr>
    </w:p>
    <w:p w14:paraId="25AC007F" w14:textId="77777777"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FISCAL/GESTOR</w:t>
      </w:r>
      <w:r w:rsidRPr="00FE2718">
        <w:rPr>
          <w:rFonts w:ascii="Times New Roman" w:hAnsi="Times New Roman" w:cs="Times New Roman"/>
          <w:color w:val="000000" w:themeColor="text1"/>
          <w:sz w:val="24"/>
        </w:rPr>
        <w:t xml:space="preserve"> – Técnico(os) responsável(</w:t>
      </w:r>
      <w:proofErr w:type="spellStart"/>
      <w:r w:rsidRPr="00FE2718">
        <w:rPr>
          <w:rFonts w:ascii="Times New Roman" w:hAnsi="Times New Roman" w:cs="Times New Roman"/>
          <w:color w:val="000000" w:themeColor="text1"/>
          <w:sz w:val="24"/>
        </w:rPr>
        <w:t>is</w:t>
      </w:r>
      <w:proofErr w:type="spellEnd"/>
      <w:r w:rsidRPr="00FE2718">
        <w:rPr>
          <w:rFonts w:ascii="Times New Roman" w:hAnsi="Times New Roman" w:cs="Times New Roman"/>
          <w:color w:val="000000" w:themeColor="text1"/>
          <w:sz w:val="24"/>
        </w:rPr>
        <w:t>) da Codevasf atuando sob a autoridade do Diretor da respectiva área e presidente para exercer a gestão e fiscalização do contrato no âmbito administrativo e técnico, bem como manter o contato direto com a contratada para dirimir dúvidas.</w:t>
      </w:r>
    </w:p>
    <w:p w14:paraId="529BC8F3" w14:textId="77777777" w:rsidR="001E1BE5" w:rsidRPr="00FE2718" w:rsidRDefault="001E1BE5" w:rsidP="00785ED6">
      <w:pPr>
        <w:rPr>
          <w:rFonts w:ascii="Times New Roman" w:hAnsi="Times New Roman" w:cs="Times New Roman"/>
          <w:color w:val="000000" w:themeColor="text1"/>
          <w:sz w:val="24"/>
        </w:rPr>
      </w:pPr>
    </w:p>
    <w:p w14:paraId="3D78F0B0" w14:textId="77777777"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FISCALIZAÇÃO</w:t>
      </w:r>
      <w:r w:rsidRPr="00FE2718">
        <w:rPr>
          <w:rFonts w:ascii="Times New Roman" w:hAnsi="Times New Roman" w:cs="Times New Roman"/>
          <w:color w:val="000000" w:themeColor="text1"/>
          <w:sz w:val="24"/>
        </w:rPr>
        <w:t xml:space="preserve"> – Equipe da CODEVASF atuando sob a autoridade de um Coordenador/fiscal/gestor, indicada para exercer e auxiliar em sua representação a fiscalização do contrato. </w:t>
      </w:r>
    </w:p>
    <w:p w14:paraId="63B664AE" w14:textId="77777777" w:rsidR="001E1BE5" w:rsidRPr="00FE2718" w:rsidRDefault="001E1BE5" w:rsidP="00785ED6">
      <w:pPr>
        <w:rPr>
          <w:rFonts w:ascii="Times New Roman" w:hAnsi="Times New Roman" w:cs="Times New Roman"/>
          <w:color w:val="000000" w:themeColor="text1"/>
          <w:sz w:val="24"/>
        </w:rPr>
      </w:pPr>
    </w:p>
    <w:p w14:paraId="674151C2" w14:textId="77777777"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DOCUMENTOS DE CONTRATO</w:t>
      </w:r>
      <w:r w:rsidRPr="00FE2718">
        <w:rPr>
          <w:rFonts w:ascii="Times New Roman" w:hAnsi="Times New Roman" w:cs="Times New Roman"/>
          <w:color w:val="000000" w:themeColor="text1"/>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4FEA648E" w14:textId="77777777" w:rsidR="001E1BE5" w:rsidRPr="00FE2718" w:rsidRDefault="001E1BE5" w:rsidP="00785ED6">
      <w:pPr>
        <w:rPr>
          <w:rFonts w:ascii="Times New Roman" w:hAnsi="Times New Roman" w:cs="Times New Roman"/>
          <w:color w:val="000000" w:themeColor="text1"/>
          <w:sz w:val="24"/>
        </w:rPr>
      </w:pPr>
    </w:p>
    <w:p w14:paraId="6E2076B2" w14:textId="77777777"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DOCUMENTOS COMPLEMENTARES ou SUPLEMENTARES</w:t>
      </w:r>
      <w:r w:rsidRPr="00FE2718">
        <w:rPr>
          <w:rFonts w:ascii="Times New Roman" w:hAnsi="Times New Roman" w:cs="Times New Roman"/>
          <w:color w:val="000000" w:themeColor="text1"/>
          <w:sz w:val="24"/>
        </w:rPr>
        <w:t xml:space="preserve"> – Documentos que, por força de condições técnicas imprevisíveis, se fizerem necessários para a complementação ou suplementação dos documentos emitidos nos Termo de Referência.</w:t>
      </w:r>
    </w:p>
    <w:p w14:paraId="6E768612" w14:textId="77777777" w:rsidR="001E1BE5" w:rsidRPr="00FE2718" w:rsidRDefault="001E1BE5" w:rsidP="00785ED6">
      <w:pPr>
        <w:rPr>
          <w:rFonts w:ascii="Times New Roman" w:hAnsi="Times New Roman" w:cs="Times New Roman"/>
          <w:color w:val="000000" w:themeColor="text1"/>
          <w:sz w:val="24"/>
        </w:rPr>
      </w:pPr>
    </w:p>
    <w:p w14:paraId="540240AC" w14:textId="7C3051DE" w:rsidR="001E1BE5" w:rsidRPr="00FE2718" w:rsidRDefault="001E1BE5" w:rsidP="00785ED6">
      <w:pPr>
        <w:rPr>
          <w:rFonts w:ascii="Times New Roman" w:hAnsi="Times New Roman" w:cs="Times New Roman"/>
          <w:color w:val="000000" w:themeColor="text1"/>
          <w:sz w:val="24"/>
        </w:rPr>
      </w:pPr>
      <w:r w:rsidRPr="00FE2718">
        <w:rPr>
          <w:rFonts w:ascii="Times New Roman" w:hAnsi="Times New Roman" w:cs="Times New Roman"/>
          <w:b/>
          <w:bCs/>
          <w:color w:val="000000" w:themeColor="text1"/>
          <w:sz w:val="24"/>
        </w:rPr>
        <w:t>SIASG</w:t>
      </w:r>
      <w:r w:rsidRPr="00FE2718">
        <w:rPr>
          <w:rFonts w:ascii="Times New Roman" w:hAnsi="Times New Roman" w:cs="Times New Roman"/>
          <w:color w:val="000000" w:themeColor="text1"/>
          <w:sz w:val="24"/>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00950274" w:rsidRPr="00FE2718">
          <w:rPr>
            <w:rStyle w:val="Hyperlink"/>
            <w:rFonts w:ascii="Times New Roman" w:hAnsi="Times New Roman" w:cs="Times New Roman"/>
            <w:sz w:val="24"/>
          </w:rPr>
          <w:t>www.gov.br/compras</w:t>
        </w:r>
      </w:hyperlink>
      <w:r w:rsidRPr="00FE2718">
        <w:rPr>
          <w:rFonts w:ascii="Times New Roman" w:hAnsi="Times New Roman" w:cs="Times New Roman"/>
          <w:color w:val="000000" w:themeColor="text1"/>
          <w:sz w:val="24"/>
        </w:rPr>
        <w:t>.</w:t>
      </w:r>
    </w:p>
    <w:p w14:paraId="7577E21E" w14:textId="77777777" w:rsidR="001E1BE5" w:rsidRPr="00FE2718" w:rsidRDefault="001E1BE5" w:rsidP="00785ED6">
      <w:pPr>
        <w:rPr>
          <w:rFonts w:ascii="Times New Roman" w:hAnsi="Times New Roman" w:cs="Times New Roman"/>
          <w:color w:val="000000" w:themeColor="text1"/>
          <w:sz w:val="24"/>
        </w:rPr>
      </w:pPr>
    </w:p>
    <w:p w14:paraId="132A9EB9"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PPRA</w:t>
      </w:r>
      <w:r w:rsidRPr="00FE2718">
        <w:rPr>
          <w:rFonts w:ascii="Times New Roman" w:hAnsi="Times New Roman" w:cs="Times New Roman"/>
          <w:color w:val="000000" w:themeColor="text1"/>
          <w:sz w:val="24"/>
        </w:rPr>
        <w:t xml:space="preserve"> – Programa de Prevenção de Riscos Ambientais é um conjunto de ações visando à preservação da saúde e da integridade dos trabalhadores, através da antecipação, reconhecimento, avaliação e </w:t>
      </w:r>
      <w:r w:rsidR="009B76DC" w:rsidRPr="00FE2718">
        <w:rPr>
          <w:rFonts w:ascii="Times New Roman" w:hAnsi="Times New Roman" w:cs="Times New Roman"/>
          <w:color w:val="000000" w:themeColor="text1"/>
          <w:sz w:val="24"/>
        </w:rPr>
        <w:t>consequente</w:t>
      </w:r>
      <w:r w:rsidRPr="00FE2718">
        <w:rPr>
          <w:rFonts w:ascii="Times New Roman" w:hAnsi="Times New Roman" w:cs="Times New Roman"/>
          <w:color w:val="000000" w:themeColor="text1"/>
          <w:sz w:val="24"/>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6517E291" w14:textId="77777777" w:rsidR="00EF0384" w:rsidRPr="00FE2718" w:rsidRDefault="00EF0384" w:rsidP="00785ED6">
      <w:pPr>
        <w:rPr>
          <w:rFonts w:ascii="Times New Roman" w:hAnsi="Times New Roman" w:cs="Times New Roman"/>
          <w:color w:val="000000" w:themeColor="text1"/>
          <w:sz w:val="24"/>
        </w:rPr>
      </w:pPr>
    </w:p>
    <w:p w14:paraId="605BB9D4"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PROJETO BÁSICO</w:t>
      </w:r>
      <w:r w:rsidRPr="00FE2718">
        <w:rPr>
          <w:rFonts w:ascii="Times New Roman" w:hAnsi="Times New Roman" w:cs="Times New Roman"/>
          <w:color w:val="000000" w:themeColor="text1"/>
          <w:sz w:val="24"/>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39F4DC19" w14:textId="77777777" w:rsidR="00EF0384" w:rsidRPr="00FE2718" w:rsidRDefault="00EF0384" w:rsidP="00785ED6">
      <w:pPr>
        <w:rPr>
          <w:rFonts w:ascii="Times New Roman" w:hAnsi="Times New Roman" w:cs="Times New Roman"/>
          <w:color w:val="000000" w:themeColor="text1"/>
          <w:sz w:val="24"/>
        </w:rPr>
      </w:pPr>
    </w:p>
    <w:p w14:paraId="01AC7C02" w14:textId="77777777" w:rsidR="00EF0384" w:rsidRPr="00FE2718" w:rsidRDefault="00EF0384" w:rsidP="00785ED6">
      <w:pPr>
        <w:pStyle w:val="PargrafodaLista"/>
        <w:numPr>
          <w:ilvl w:val="0"/>
          <w:numId w:val="4"/>
        </w:numPr>
        <w:ind w:left="714" w:hanging="357"/>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lastRenderedPageBreak/>
        <w:t>Desenvolvimento da solução escolhida de forma a fornecer visão global do empreendimento e identificar seus elementos constitutivos com clareza;</w:t>
      </w:r>
    </w:p>
    <w:p w14:paraId="511E12CC" w14:textId="77777777" w:rsidR="00EF0384" w:rsidRPr="00FE2718" w:rsidRDefault="00EF0384" w:rsidP="00785ED6">
      <w:pPr>
        <w:pStyle w:val="PargrafodaLista"/>
        <w:numPr>
          <w:ilvl w:val="0"/>
          <w:numId w:val="4"/>
        </w:numPr>
        <w:spacing w:before="120"/>
        <w:ind w:left="714" w:hanging="357"/>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09C3ED30" w14:textId="77777777" w:rsidR="00EF6A4A" w:rsidRPr="00FE2718" w:rsidRDefault="00EF0384" w:rsidP="00785ED6">
      <w:pPr>
        <w:pStyle w:val="PargrafodaLista"/>
        <w:numPr>
          <w:ilvl w:val="0"/>
          <w:numId w:val="4"/>
        </w:numPr>
        <w:spacing w:before="120"/>
        <w:ind w:left="714" w:hanging="357"/>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Identificação dos tipos de serviços a executar e de materiais e equipamentos a incorporar à implantação do empreendimento, bem como especificações que assegurem os melhores resultados para o mesmo;</w:t>
      </w:r>
    </w:p>
    <w:p w14:paraId="3C6F0315" w14:textId="77777777" w:rsidR="00EF0384" w:rsidRPr="00FE2718" w:rsidRDefault="00EF0384" w:rsidP="00785ED6">
      <w:pPr>
        <w:pStyle w:val="PargrafodaLista"/>
        <w:numPr>
          <w:ilvl w:val="0"/>
          <w:numId w:val="4"/>
        </w:numPr>
        <w:spacing w:before="120"/>
        <w:ind w:left="714" w:hanging="357"/>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Informações que possibilitem o estudo e a dedução de métodos construtivos, instalações provisórias e condições organizacionais para a implantação do empreendimento;</w:t>
      </w:r>
    </w:p>
    <w:p w14:paraId="09D622C3" w14:textId="77777777" w:rsidR="00EF0384" w:rsidRPr="00FE2718" w:rsidRDefault="00EF0384" w:rsidP="00785ED6">
      <w:pPr>
        <w:pStyle w:val="PargrafodaLista"/>
        <w:numPr>
          <w:ilvl w:val="0"/>
          <w:numId w:val="4"/>
        </w:numPr>
        <w:spacing w:before="120"/>
        <w:ind w:left="714" w:hanging="357"/>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7700360E" w14:textId="77777777" w:rsidR="00EF0384" w:rsidRPr="00FE2718" w:rsidRDefault="00EF0384" w:rsidP="00785ED6">
      <w:pPr>
        <w:rPr>
          <w:rFonts w:ascii="Times New Roman" w:hAnsi="Times New Roman" w:cs="Times New Roman"/>
          <w:color w:val="000000" w:themeColor="text1"/>
          <w:sz w:val="24"/>
        </w:rPr>
      </w:pPr>
    </w:p>
    <w:p w14:paraId="5E269F29"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 xml:space="preserve">PROPOSTA </w:t>
      </w:r>
      <w:r w:rsidR="007B117B" w:rsidRPr="00FE2718">
        <w:rPr>
          <w:rFonts w:ascii="Times New Roman" w:hAnsi="Times New Roman" w:cs="Times New Roman"/>
          <w:b/>
          <w:color w:val="000000" w:themeColor="text1"/>
          <w:sz w:val="24"/>
        </w:rPr>
        <w:t>DE PREÇOS</w:t>
      </w:r>
      <w:r w:rsidRPr="00FE2718">
        <w:rPr>
          <w:rFonts w:ascii="Times New Roman" w:hAnsi="Times New Roman" w:cs="Times New Roman"/>
          <w:color w:val="000000" w:themeColor="text1"/>
          <w:sz w:val="24"/>
        </w:rPr>
        <w:t xml:space="preserve"> – Documento gerado pelo licitante que estabelece os valores unitário e global dos serviços e fornecimentos, apresentando todo o detalhamento dos custos e preços unitários propostos.</w:t>
      </w:r>
    </w:p>
    <w:p w14:paraId="0AB4CD47" w14:textId="77777777" w:rsidR="00EF0384" w:rsidRPr="00FE2718" w:rsidRDefault="00EF0384" w:rsidP="00785ED6">
      <w:pPr>
        <w:rPr>
          <w:rFonts w:ascii="Times New Roman" w:hAnsi="Times New Roman" w:cs="Times New Roman"/>
          <w:color w:val="000000" w:themeColor="text1"/>
          <w:sz w:val="24"/>
        </w:rPr>
      </w:pPr>
    </w:p>
    <w:p w14:paraId="5533C70D" w14:textId="77777777" w:rsidR="00EF0384" w:rsidRPr="00FE2718" w:rsidRDefault="00EF0384"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rPr>
        <w:t>PROPOSTA TÉCNICA</w:t>
      </w:r>
      <w:r w:rsidRPr="00FE2718">
        <w:rPr>
          <w:rFonts w:ascii="Times New Roman" w:hAnsi="Times New Roman" w:cs="Times New Roman"/>
          <w:color w:val="000000" w:themeColor="text1"/>
          <w:sz w:val="24"/>
        </w:rPr>
        <w:t xml:space="preserve"> – Documento apresentado, fundamentado no detalhamento estabelecido neste Termo de Referência, subsidiado por justificativas metodológicas, bem como dos recursos humanos e materiais, definid</w:t>
      </w:r>
      <w:r w:rsidR="00A94646" w:rsidRPr="00FE2718">
        <w:rPr>
          <w:rFonts w:ascii="Times New Roman" w:hAnsi="Times New Roman" w:cs="Times New Roman"/>
          <w:color w:val="000000" w:themeColor="text1"/>
          <w:sz w:val="24"/>
        </w:rPr>
        <w:t>os e quantificados a critério do</w:t>
      </w:r>
      <w:r w:rsidRPr="00FE2718">
        <w:rPr>
          <w:rFonts w:ascii="Times New Roman" w:hAnsi="Times New Roman" w:cs="Times New Roman"/>
          <w:color w:val="000000" w:themeColor="text1"/>
          <w:sz w:val="24"/>
        </w:rPr>
        <w:t xml:space="preserve"> concorren</w:t>
      </w:r>
      <w:r w:rsidR="00A94646" w:rsidRPr="00FE2718">
        <w:rPr>
          <w:rFonts w:ascii="Times New Roman" w:hAnsi="Times New Roman" w:cs="Times New Roman"/>
          <w:color w:val="000000" w:themeColor="text1"/>
          <w:sz w:val="24"/>
        </w:rPr>
        <w:t>te licitante, segundo os quais o mesmo</w:t>
      </w:r>
      <w:r w:rsidRPr="00FE2718">
        <w:rPr>
          <w:rFonts w:ascii="Times New Roman" w:hAnsi="Times New Roman" w:cs="Times New Roman"/>
          <w:color w:val="000000" w:themeColor="text1"/>
          <w:sz w:val="24"/>
        </w:rPr>
        <w:t xml:space="preserve"> se propõe a executar os serviços.</w:t>
      </w:r>
    </w:p>
    <w:p w14:paraId="7014B03D" w14:textId="77777777" w:rsidR="00E90E7C" w:rsidRPr="00FE2718" w:rsidRDefault="00E90E7C" w:rsidP="00785ED6">
      <w:pPr>
        <w:rPr>
          <w:rFonts w:ascii="Times New Roman" w:hAnsi="Times New Roman" w:cs="Times New Roman"/>
          <w:color w:val="000000" w:themeColor="text1"/>
          <w:sz w:val="24"/>
        </w:rPr>
      </w:pPr>
    </w:p>
    <w:p w14:paraId="73705864" w14:textId="556D6CD5" w:rsidR="003121D7" w:rsidRPr="00FE2718" w:rsidRDefault="003121D7" w:rsidP="000452CC">
      <w:pPr>
        <w:pStyle w:val="Ttulo1"/>
      </w:pPr>
      <w:bookmarkStart w:id="6" w:name="_Toc140142010"/>
      <w:r w:rsidRPr="00FE2718">
        <w:t xml:space="preserve">REGIME DE </w:t>
      </w:r>
      <w:r w:rsidR="008C07AD" w:rsidRPr="00FE2718">
        <w:t>EXECUÇÃO</w:t>
      </w:r>
      <w:r w:rsidR="00EC742C" w:rsidRPr="00FE2718">
        <w:t xml:space="preserve">, </w:t>
      </w:r>
      <w:r w:rsidR="00972F14" w:rsidRPr="00FE2718">
        <w:t>VALOR ESTIMADO</w:t>
      </w:r>
      <w:r w:rsidR="00EC742C" w:rsidRPr="00FE2718">
        <w:t xml:space="preserve"> E </w:t>
      </w:r>
      <w:r w:rsidRPr="00FE2718">
        <w:t>CRITÉRIO DE JULGAMENTO</w:t>
      </w:r>
      <w:bookmarkEnd w:id="5"/>
      <w:r w:rsidR="008C07AD" w:rsidRPr="00FE2718">
        <w:t>.</w:t>
      </w:r>
      <w:bookmarkEnd w:id="6"/>
    </w:p>
    <w:p w14:paraId="37FBF894" w14:textId="77777777" w:rsidR="008C07AD" w:rsidRPr="00FE2718" w:rsidRDefault="008C07AD" w:rsidP="00785ED6">
      <w:pPr>
        <w:rPr>
          <w:rFonts w:ascii="Times New Roman" w:hAnsi="Times New Roman" w:cs="Times New Roman"/>
          <w:color w:val="000000" w:themeColor="text1"/>
          <w:sz w:val="24"/>
        </w:rPr>
      </w:pPr>
    </w:p>
    <w:p w14:paraId="587C102B" w14:textId="5BBE257A" w:rsidR="00EF7275" w:rsidRPr="00FE2718" w:rsidRDefault="003121D7" w:rsidP="000452CC">
      <w:pPr>
        <w:pStyle w:val="Ttulo2"/>
      </w:pPr>
      <w:r w:rsidRPr="00FE2718">
        <w:rPr>
          <w:b/>
        </w:rPr>
        <w:t>Regime de Execução:</w:t>
      </w:r>
      <w:r w:rsidR="00E16873" w:rsidRPr="00FE2718">
        <w:t xml:space="preserve"> Empreitada por Preço </w:t>
      </w:r>
      <w:r w:rsidR="00217999" w:rsidRPr="00FE2718">
        <w:t>Unitário</w:t>
      </w:r>
      <w:r w:rsidR="00A44715">
        <w:t>.</w:t>
      </w:r>
    </w:p>
    <w:p w14:paraId="2A8529A0" w14:textId="77777777" w:rsidR="00DF2380" w:rsidRPr="00FE2718" w:rsidRDefault="00DF2380" w:rsidP="000452CC">
      <w:pPr>
        <w:pStyle w:val="Ttulo2"/>
        <w:numPr>
          <w:ilvl w:val="0"/>
          <w:numId w:val="0"/>
        </w:numPr>
      </w:pPr>
    </w:p>
    <w:p w14:paraId="519A9718" w14:textId="63295E4A" w:rsidR="009E686A" w:rsidRPr="00FE2718" w:rsidRDefault="004E0507" w:rsidP="000452CC">
      <w:pPr>
        <w:pStyle w:val="Ttulo2"/>
      </w:pPr>
      <w:r w:rsidRPr="00E76560">
        <w:rPr>
          <w:b/>
          <w:bCs w:val="0"/>
        </w:rPr>
        <w:t>Valor estimado:</w:t>
      </w:r>
      <w:r w:rsidRPr="00FE2718">
        <w:t xml:space="preserve"> </w:t>
      </w:r>
      <w:r w:rsidR="00274B16">
        <w:rPr>
          <w:b/>
          <w:bCs w:val="0"/>
          <w:kern w:val="0"/>
        </w:rPr>
        <w:t>R$ 2.302.633,04 (dois milhões, trezentos e dois mil, seiscentos e trinta e três reais e quatro centavos</w:t>
      </w:r>
      <w:r w:rsidR="00274B16">
        <w:rPr>
          <w:color w:val="111111"/>
          <w:kern w:val="0"/>
        </w:rPr>
        <w:t>)</w:t>
      </w:r>
      <w:r w:rsidR="00C232D5" w:rsidRPr="00FE2718">
        <w:t xml:space="preserve">, com base na </w:t>
      </w:r>
      <w:r w:rsidR="00526B6A" w:rsidRPr="00FE2718">
        <w:t>CCT 20</w:t>
      </w:r>
      <w:r w:rsidR="00764B28" w:rsidRPr="00FE2718">
        <w:t>23</w:t>
      </w:r>
      <w:r w:rsidR="00526B6A" w:rsidRPr="00FE2718">
        <w:t>/202</w:t>
      </w:r>
      <w:r w:rsidR="00764B28" w:rsidRPr="00FE2718">
        <w:t>3</w:t>
      </w:r>
      <w:r w:rsidR="00E31F6F">
        <w:t xml:space="preserve"> e anexos</w:t>
      </w:r>
      <w:r w:rsidR="00C54CBE" w:rsidRPr="00FE2718">
        <w:t>, salário mínimo</w:t>
      </w:r>
      <w:r w:rsidR="00C05770">
        <w:t>, tabela de diárias da CODEVASF</w:t>
      </w:r>
      <w:r w:rsidR="00C54CBE" w:rsidRPr="00FE2718">
        <w:t xml:space="preserve"> e </w:t>
      </w:r>
      <w:r w:rsidR="009E686A" w:rsidRPr="00FE2718">
        <w:t xml:space="preserve">média das </w:t>
      </w:r>
      <w:r w:rsidR="00C54CBE" w:rsidRPr="00FE2718">
        <w:t xml:space="preserve">cotações dos materiais, equipamentos, </w:t>
      </w:r>
      <w:r w:rsidR="00276F36">
        <w:t>EPIs</w:t>
      </w:r>
      <w:r w:rsidR="00C54CBE" w:rsidRPr="00FE2718">
        <w:t xml:space="preserve"> e Uniformes</w:t>
      </w:r>
      <w:r w:rsidR="009E686A" w:rsidRPr="00FE2718">
        <w:t xml:space="preserve"> realizadas em </w:t>
      </w:r>
      <w:r w:rsidR="00764B28" w:rsidRPr="00FE2718">
        <w:t>abril</w:t>
      </w:r>
      <w:r w:rsidR="009E686A" w:rsidRPr="00FE2718">
        <w:t xml:space="preserve"> de 202</w:t>
      </w:r>
      <w:r w:rsidR="00764B28" w:rsidRPr="00FE2718">
        <w:t>3</w:t>
      </w:r>
      <w:r w:rsidR="009E686A" w:rsidRPr="00FE2718">
        <w:t>.</w:t>
      </w:r>
    </w:p>
    <w:p w14:paraId="32A367DC" w14:textId="77777777" w:rsidR="005751AB" w:rsidRPr="00FE2718" w:rsidRDefault="005751AB" w:rsidP="00785ED6">
      <w:pPr>
        <w:rPr>
          <w:rFonts w:ascii="Times New Roman" w:hAnsi="Times New Roman" w:cs="Times New Roman"/>
          <w:sz w:val="24"/>
          <w:lang w:eastAsia="pt-BR"/>
        </w:rPr>
      </w:pPr>
    </w:p>
    <w:p w14:paraId="41D42B3A" w14:textId="50830C6A" w:rsidR="00647B95" w:rsidRDefault="00C46684" w:rsidP="000452CC">
      <w:pPr>
        <w:pStyle w:val="Ttulo2"/>
      </w:pPr>
      <w:r w:rsidRPr="00FE2718">
        <w:rPr>
          <w:b/>
        </w:rPr>
        <w:t xml:space="preserve">Critério de </w:t>
      </w:r>
      <w:r w:rsidR="006F2BA8" w:rsidRPr="00FE2718">
        <w:rPr>
          <w:b/>
        </w:rPr>
        <w:t>Julgamento:</w:t>
      </w:r>
      <w:r w:rsidR="006F2BA8" w:rsidRPr="00FE2718">
        <w:t xml:space="preserve"> A</w:t>
      </w:r>
      <w:r w:rsidR="00705A70" w:rsidRPr="00FE2718">
        <w:t xml:space="preserve"> presente li</w:t>
      </w:r>
      <w:r w:rsidR="00B52F3C" w:rsidRPr="00FE2718">
        <w:t>citação é do tipo “Menor Preço”</w:t>
      </w:r>
      <w:r w:rsidR="000F6891" w:rsidRPr="00FE2718">
        <w:t>.</w:t>
      </w:r>
    </w:p>
    <w:p w14:paraId="4E800F48" w14:textId="77777777" w:rsidR="00E90E7C" w:rsidRPr="00E90E7C" w:rsidRDefault="00E90E7C" w:rsidP="00E90E7C">
      <w:pPr>
        <w:rPr>
          <w:lang w:eastAsia="pt-BR"/>
        </w:rPr>
      </w:pPr>
    </w:p>
    <w:p w14:paraId="038B34C7" w14:textId="7FEC3C16" w:rsidR="00F03901" w:rsidRPr="00FE2718" w:rsidRDefault="000E21F3" w:rsidP="000452CC">
      <w:pPr>
        <w:pStyle w:val="Ttulo1"/>
      </w:pPr>
      <w:bookmarkStart w:id="7" w:name="_Toc140142011"/>
      <w:r w:rsidRPr="00FE2718">
        <w:t>LOCAL DE EXECUÇÃO DOS SERVIÇOS</w:t>
      </w:r>
      <w:bookmarkEnd w:id="7"/>
    </w:p>
    <w:p w14:paraId="0E746E91" w14:textId="77777777" w:rsidR="00591CC1" w:rsidRPr="00FE2718" w:rsidRDefault="00591CC1" w:rsidP="00591CC1">
      <w:pPr>
        <w:rPr>
          <w:rFonts w:ascii="Times New Roman" w:hAnsi="Times New Roman" w:cs="Times New Roman"/>
          <w:sz w:val="24"/>
          <w:lang w:eastAsia="pt-BR"/>
        </w:rPr>
      </w:pPr>
    </w:p>
    <w:p w14:paraId="23C273F7" w14:textId="77777777" w:rsidR="00526B6A" w:rsidRPr="00FE2718" w:rsidRDefault="0077039F" w:rsidP="000452CC">
      <w:pPr>
        <w:pStyle w:val="Ttulo2"/>
      </w:pPr>
      <w:r w:rsidRPr="00FE2718">
        <w:t>Os serviços serão executados na</w:t>
      </w:r>
      <w:r w:rsidR="009B76DC" w:rsidRPr="00FE2718">
        <w:t xml:space="preserve"> Sede e</w:t>
      </w:r>
      <w:r w:rsidR="00526B6A" w:rsidRPr="00FE2718">
        <w:t xml:space="preserve"> </w:t>
      </w:r>
      <w:r w:rsidRPr="00FE2718">
        <w:t>n</w:t>
      </w:r>
      <w:r w:rsidR="00A7672B" w:rsidRPr="00FE2718">
        <w:t xml:space="preserve">as </w:t>
      </w:r>
      <w:r w:rsidR="00526B6A" w:rsidRPr="00FE2718">
        <w:t xml:space="preserve">Unidades </w:t>
      </w:r>
      <w:r w:rsidR="006D1005" w:rsidRPr="00FE2718">
        <w:t xml:space="preserve">Descentralizadas </w:t>
      </w:r>
      <w:r w:rsidR="00526B6A" w:rsidRPr="00FE2718">
        <w:t>da 2ª Superintendência Regional da CODEVASF</w:t>
      </w:r>
      <w:r w:rsidRPr="00FE2718">
        <w:t xml:space="preserve"> que se</w:t>
      </w:r>
      <w:r w:rsidR="00526B6A" w:rsidRPr="00FE2718">
        <w:t xml:space="preserve"> encontram nas seguintes localidades:</w:t>
      </w:r>
    </w:p>
    <w:p w14:paraId="75E7828D" w14:textId="77777777" w:rsidR="00526B6A" w:rsidRPr="00FE2718" w:rsidRDefault="00526B6A" w:rsidP="00785ED6">
      <w:pPr>
        <w:suppressAutoHyphens/>
        <w:ind w:left="360" w:right="-1"/>
        <w:rPr>
          <w:rFonts w:ascii="Times New Roman" w:hAnsi="Times New Roman" w:cs="Times New Roman"/>
          <w:sz w:val="24"/>
        </w:rPr>
      </w:pPr>
    </w:p>
    <w:p w14:paraId="4D88416D" w14:textId="4FB40849" w:rsidR="00526B6A" w:rsidRPr="00FE2718" w:rsidRDefault="000A5F05" w:rsidP="00B723D6">
      <w:pPr>
        <w:pStyle w:val="DITRA"/>
        <w:numPr>
          <w:ilvl w:val="0"/>
          <w:numId w:val="26"/>
        </w:numPr>
        <w:tabs>
          <w:tab w:val="left" w:pos="1701"/>
        </w:tabs>
        <w:spacing w:after="120"/>
        <w:ind w:right="-1"/>
        <w:rPr>
          <w:szCs w:val="24"/>
        </w:rPr>
      </w:pPr>
      <w:r w:rsidRPr="00FE2718">
        <w:rPr>
          <w:szCs w:val="24"/>
          <w:lang w:eastAsia="x-none"/>
        </w:rPr>
        <w:t>2ª Superintendência Regional da Codevasf: Avenida Manoel Novaes, s/n, Centro. Bom Jesus da Lapa/BA. Cep: 47.600-000</w:t>
      </w:r>
      <w:r w:rsidR="0028238F" w:rsidRPr="00FE2718">
        <w:rPr>
          <w:szCs w:val="24"/>
          <w:lang w:eastAsia="x-none"/>
        </w:rPr>
        <w:t>.</w:t>
      </w:r>
    </w:p>
    <w:p w14:paraId="7F42C324" w14:textId="379647FA" w:rsidR="00526B6A" w:rsidRPr="00FE2718" w:rsidRDefault="000A5F05" w:rsidP="00B723D6">
      <w:pPr>
        <w:pStyle w:val="DITRA"/>
        <w:numPr>
          <w:ilvl w:val="0"/>
          <w:numId w:val="26"/>
        </w:numPr>
        <w:tabs>
          <w:tab w:val="left" w:pos="1701"/>
        </w:tabs>
        <w:spacing w:after="120"/>
        <w:ind w:right="-1"/>
        <w:rPr>
          <w:szCs w:val="24"/>
        </w:rPr>
      </w:pPr>
      <w:r w:rsidRPr="00FE2718">
        <w:rPr>
          <w:szCs w:val="24"/>
          <w:lang w:eastAsia="x-none"/>
        </w:rPr>
        <w:t>2ª</w:t>
      </w:r>
      <w:r w:rsidR="00B8196D">
        <w:rPr>
          <w:szCs w:val="24"/>
          <w:lang w:eastAsia="x-none"/>
        </w:rPr>
        <w:t>/</w:t>
      </w:r>
      <w:r w:rsidRPr="00FE2718">
        <w:rPr>
          <w:szCs w:val="24"/>
          <w:lang w:eastAsia="x-none"/>
        </w:rPr>
        <w:t>UBA – Unidade Regional Descentralizada de Barreiras: Rua Professor José Seabra, 420, Centro. Barreiras/BA. Cep: 47.805-100</w:t>
      </w:r>
      <w:r w:rsidR="00526B6A" w:rsidRPr="00FE2718">
        <w:rPr>
          <w:szCs w:val="24"/>
        </w:rPr>
        <w:t>.</w:t>
      </w:r>
    </w:p>
    <w:p w14:paraId="3F454665" w14:textId="013A608A" w:rsidR="00526B6A" w:rsidRPr="00FE2718" w:rsidRDefault="000A5F05" w:rsidP="00B723D6">
      <w:pPr>
        <w:pStyle w:val="DITRA"/>
        <w:numPr>
          <w:ilvl w:val="0"/>
          <w:numId w:val="26"/>
        </w:numPr>
        <w:tabs>
          <w:tab w:val="left" w:pos="1701"/>
        </w:tabs>
        <w:spacing w:after="120"/>
        <w:ind w:right="-1"/>
        <w:rPr>
          <w:szCs w:val="24"/>
        </w:rPr>
      </w:pPr>
      <w:r w:rsidRPr="00FE2718">
        <w:rPr>
          <w:szCs w:val="24"/>
          <w:lang w:eastAsia="x-none"/>
        </w:rPr>
        <w:t>2ª</w:t>
      </w:r>
      <w:r w:rsidR="00B8196D">
        <w:rPr>
          <w:szCs w:val="24"/>
          <w:lang w:eastAsia="x-none"/>
        </w:rPr>
        <w:t>/</w:t>
      </w:r>
      <w:r w:rsidRPr="00FE2718">
        <w:rPr>
          <w:szCs w:val="24"/>
          <w:lang w:eastAsia="x-none"/>
        </w:rPr>
        <w:t>EGU - Escritório de Apoio Técnico de Guanambi: Av. Deolinda Martins, 166, Santo Antônio. Guanambi/BA. Cep: 46.430-000</w:t>
      </w:r>
      <w:r w:rsidR="00526B6A" w:rsidRPr="00FE2718">
        <w:rPr>
          <w:szCs w:val="24"/>
        </w:rPr>
        <w:t>.</w:t>
      </w:r>
    </w:p>
    <w:p w14:paraId="5FAA7684" w14:textId="55142774" w:rsidR="00526B6A" w:rsidRPr="00FE2718" w:rsidRDefault="000A5F05" w:rsidP="00B723D6">
      <w:pPr>
        <w:pStyle w:val="DITRA"/>
        <w:numPr>
          <w:ilvl w:val="0"/>
          <w:numId w:val="26"/>
        </w:numPr>
        <w:tabs>
          <w:tab w:val="left" w:pos="1701"/>
        </w:tabs>
        <w:spacing w:after="120"/>
        <w:ind w:right="-1"/>
        <w:rPr>
          <w:szCs w:val="24"/>
        </w:rPr>
      </w:pPr>
      <w:r w:rsidRPr="00FE2718">
        <w:rPr>
          <w:szCs w:val="24"/>
          <w:lang w:eastAsia="x-none"/>
        </w:rPr>
        <w:lastRenderedPageBreak/>
        <w:t>2ª</w:t>
      </w:r>
      <w:r w:rsidR="00B8196D">
        <w:rPr>
          <w:szCs w:val="24"/>
          <w:lang w:eastAsia="x-none"/>
        </w:rPr>
        <w:t>/</w:t>
      </w:r>
      <w:r w:rsidRPr="00FE2718">
        <w:rPr>
          <w:szCs w:val="24"/>
          <w:lang w:eastAsia="x-none"/>
        </w:rPr>
        <w:t>EIR - Escritório de Apoio Técnico de Irecê: Rua São Francisco, 11. Irecê/BA, Cep: 44.900-000</w:t>
      </w:r>
      <w:r w:rsidR="00526B6A" w:rsidRPr="00FE2718">
        <w:rPr>
          <w:szCs w:val="24"/>
        </w:rPr>
        <w:t>.</w:t>
      </w:r>
    </w:p>
    <w:p w14:paraId="2991A063" w14:textId="1DBF75BA" w:rsidR="00D95616" w:rsidRPr="00FE2718" w:rsidRDefault="00D95616" w:rsidP="00B723D6">
      <w:pPr>
        <w:pStyle w:val="DITRA"/>
        <w:numPr>
          <w:ilvl w:val="0"/>
          <w:numId w:val="26"/>
        </w:numPr>
        <w:tabs>
          <w:tab w:val="left" w:pos="1701"/>
        </w:tabs>
        <w:spacing w:after="120"/>
        <w:ind w:right="-1"/>
        <w:rPr>
          <w:szCs w:val="24"/>
        </w:rPr>
      </w:pPr>
      <w:r w:rsidRPr="00FE2718">
        <w:rPr>
          <w:szCs w:val="24"/>
          <w:lang w:eastAsia="x-none"/>
        </w:rPr>
        <w:t>2ª</w:t>
      </w:r>
      <w:r w:rsidR="00B8196D">
        <w:rPr>
          <w:szCs w:val="24"/>
          <w:lang w:eastAsia="x-none"/>
        </w:rPr>
        <w:t>/</w:t>
      </w:r>
      <w:r w:rsidRPr="00FE2718">
        <w:rPr>
          <w:szCs w:val="24"/>
          <w:lang w:eastAsia="x-none"/>
        </w:rPr>
        <w:t>UCO - Unidade Regional Descentralizada de Vitória da Conquista:</w:t>
      </w:r>
      <w:r w:rsidRPr="00FE2718">
        <w:rPr>
          <w:szCs w:val="24"/>
        </w:rPr>
        <w:t xml:space="preserve"> </w:t>
      </w:r>
      <w:r w:rsidRPr="00FE2718">
        <w:rPr>
          <w:szCs w:val="24"/>
          <w:lang w:eastAsia="x-none"/>
        </w:rPr>
        <w:t>Rua Siqueira Campos, 1922 - Candeias - Vitória da Conquista/BA, 45.028-548</w:t>
      </w:r>
    </w:p>
    <w:p w14:paraId="52C2C829" w14:textId="03E92356" w:rsidR="00642FA2" w:rsidRPr="00FE2718" w:rsidRDefault="00526B6A" w:rsidP="00B723D6">
      <w:pPr>
        <w:pStyle w:val="DITRA"/>
        <w:numPr>
          <w:ilvl w:val="0"/>
          <w:numId w:val="26"/>
        </w:numPr>
        <w:tabs>
          <w:tab w:val="left" w:pos="1701"/>
        </w:tabs>
        <w:spacing w:after="120"/>
        <w:ind w:right="-1"/>
        <w:rPr>
          <w:szCs w:val="24"/>
        </w:rPr>
      </w:pPr>
      <w:r w:rsidRPr="00FE2718">
        <w:rPr>
          <w:szCs w:val="24"/>
        </w:rPr>
        <w:t>2ª/CIX</w:t>
      </w:r>
      <w:r w:rsidR="00BD2C58">
        <w:rPr>
          <w:szCs w:val="24"/>
        </w:rPr>
        <w:t xml:space="preserve"> </w:t>
      </w:r>
      <w:r w:rsidRPr="00FE2718">
        <w:rPr>
          <w:szCs w:val="24"/>
        </w:rPr>
        <w:t xml:space="preserve">- </w:t>
      </w:r>
      <w:r w:rsidR="00BD2C58">
        <w:rPr>
          <w:szCs w:val="24"/>
        </w:rPr>
        <w:t xml:space="preserve">Centro Integrado de Recursos Pesqueiros e Aquicultura - </w:t>
      </w:r>
      <w:r w:rsidRPr="00FE2718">
        <w:rPr>
          <w:szCs w:val="24"/>
        </w:rPr>
        <w:t xml:space="preserve">Povoado de Nova </w:t>
      </w:r>
      <w:proofErr w:type="spellStart"/>
      <w:r w:rsidRPr="00FE2718">
        <w:rPr>
          <w:szCs w:val="24"/>
        </w:rPr>
        <w:t>Iguira</w:t>
      </w:r>
      <w:proofErr w:type="spellEnd"/>
      <w:r w:rsidRPr="00FE2718">
        <w:rPr>
          <w:szCs w:val="24"/>
        </w:rPr>
        <w:t>, Xique-Xique</w:t>
      </w:r>
      <w:r w:rsidR="00985B6A">
        <w:rPr>
          <w:szCs w:val="24"/>
        </w:rPr>
        <w:t>/</w:t>
      </w:r>
      <w:r w:rsidRPr="00FE2718">
        <w:rPr>
          <w:szCs w:val="24"/>
        </w:rPr>
        <w:t>B</w:t>
      </w:r>
      <w:r w:rsidR="00985B6A">
        <w:rPr>
          <w:szCs w:val="24"/>
        </w:rPr>
        <w:t>A, 47400-000</w:t>
      </w:r>
      <w:r w:rsidR="007F3A9B" w:rsidRPr="00FE2718">
        <w:rPr>
          <w:color w:val="000000" w:themeColor="text1"/>
          <w:szCs w:val="24"/>
        </w:rPr>
        <w:t>.</w:t>
      </w:r>
    </w:p>
    <w:p w14:paraId="1585B0B4" w14:textId="21D70FA8" w:rsidR="00526B6A" w:rsidRDefault="00526B6A" w:rsidP="000452CC">
      <w:pPr>
        <w:pStyle w:val="Ttulo2"/>
      </w:pPr>
      <w:r w:rsidRPr="00FE2718">
        <w:t>A prestação dos serviços poderá englobar locais, quantitativos e funções não relacionados neste Termo de Referência, buscando atender a eventuais necessidades</w:t>
      </w:r>
      <w:r w:rsidR="008F46C2" w:rsidRPr="00FE2718">
        <w:t xml:space="preserve"> </w:t>
      </w:r>
      <w:r w:rsidRPr="00FE2718">
        <w:t xml:space="preserve">de quaisquer outras Unidades que fazem ou vierem a fazer parte da estrutura administrativa da 2ª Superintendência Regional da CODEVASF, no âmbito de sua área de </w:t>
      </w:r>
      <w:r w:rsidR="00FB108D" w:rsidRPr="00FE2718">
        <w:t xml:space="preserve">atuação, </w:t>
      </w:r>
      <w:r w:rsidRPr="00FE2718">
        <w:t xml:space="preserve">dentro dos limites e formas legais </w:t>
      </w:r>
      <w:r w:rsidR="00FB108D" w:rsidRPr="00FE2718">
        <w:t>permitidos.</w:t>
      </w:r>
    </w:p>
    <w:p w14:paraId="528052FB" w14:textId="77777777" w:rsidR="00E90E7C" w:rsidRPr="00E90E7C" w:rsidRDefault="00E90E7C" w:rsidP="00E90E7C">
      <w:pPr>
        <w:rPr>
          <w:lang w:eastAsia="pt-BR"/>
        </w:rPr>
      </w:pPr>
    </w:p>
    <w:p w14:paraId="44D89AC5" w14:textId="725282E4" w:rsidR="009D47C3" w:rsidRPr="00FE2718" w:rsidRDefault="009D47C3" w:rsidP="000452CC">
      <w:pPr>
        <w:pStyle w:val="Ttulo1"/>
      </w:pPr>
      <w:bookmarkStart w:id="8" w:name="_Ref462160063"/>
      <w:bookmarkStart w:id="9" w:name="_Toc140142012"/>
      <w:r w:rsidRPr="00FE2718">
        <w:t>DESCRIÇÃO DOS SERVIÇOS</w:t>
      </w:r>
      <w:bookmarkEnd w:id="8"/>
      <w:bookmarkEnd w:id="9"/>
    </w:p>
    <w:p w14:paraId="44B645F1" w14:textId="77777777" w:rsidR="00A00726" w:rsidRPr="00FE2718" w:rsidRDefault="00A00726" w:rsidP="00A00726">
      <w:pPr>
        <w:rPr>
          <w:rFonts w:ascii="Times New Roman" w:hAnsi="Times New Roman" w:cs="Times New Roman"/>
          <w:sz w:val="24"/>
          <w:lang w:eastAsia="pt-BR"/>
        </w:rPr>
      </w:pPr>
    </w:p>
    <w:p w14:paraId="1FA6083E" w14:textId="77777777" w:rsidR="00B3682B" w:rsidRPr="00FE2718" w:rsidRDefault="00B3682B" w:rsidP="00785ED6">
      <w:pPr>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Os serviços objeto do presente Termo de Referência compreendem:</w:t>
      </w:r>
    </w:p>
    <w:p w14:paraId="3F96F642" w14:textId="77777777" w:rsidR="00492230" w:rsidRPr="00FE2718" w:rsidRDefault="00492230" w:rsidP="00785ED6">
      <w:pPr>
        <w:rPr>
          <w:rFonts w:ascii="Times New Roman" w:hAnsi="Times New Roman" w:cs="Times New Roman"/>
          <w:b/>
          <w:color w:val="000000" w:themeColor="text1"/>
          <w:sz w:val="24"/>
        </w:rPr>
      </w:pPr>
    </w:p>
    <w:p w14:paraId="1D72239C" w14:textId="55B753FD" w:rsidR="002401E1" w:rsidRPr="00FE2718" w:rsidRDefault="00526B6A" w:rsidP="000452CC">
      <w:pPr>
        <w:pStyle w:val="Ttulo2"/>
        <w:rPr>
          <w:shd w:val="clear" w:color="auto" w:fill="FFFFFF"/>
        </w:rPr>
      </w:pPr>
      <w:r w:rsidRPr="00FE2718">
        <w:t xml:space="preserve">A </w:t>
      </w:r>
      <w:r w:rsidR="004E581C" w:rsidRPr="004E581C">
        <w:t xml:space="preserve">presente licitação tem por objeto a contratação de empresa especializada na prestação de serviços de forma contínua de limpeza, conservação, </w:t>
      </w:r>
      <w:r w:rsidR="00D203EE">
        <w:t>artífice</w:t>
      </w:r>
      <w:r w:rsidR="004E581C" w:rsidRPr="004E581C">
        <w:t>, copa,</w:t>
      </w:r>
      <w:r w:rsidR="004852DE">
        <w:t xml:space="preserve"> </w:t>
      </w:r>
      <w:r w:rsidR="004E581C" w:rsidRPr="004E581C">
        <w:t xml:space="preserve">recepção, almoxarife, </w:t>
      </w:r>
      <w:r w:rsidR="00B65B14">
        <w:t xml:space="preserve">apoio </w:t>
      </w:r>
      <w:r w:rsidR="004E581C" w:rsidRPr="004E581C">
        <w:t xml:space="preserve">operacional e apoio administrativo em regime de dedicação exclusiva de mão de obra, com </w:t>
      </w:r>
      <w:r w:rsidR="00683455">
        <w:t>fornecimento de diárias, materiais e equipamentos necessários</w:t>
      </w:r>
      <w:r w:rsidR="004E581C" w:rsidRPr="004E581C">
        <w:t>, a serem executados nas dependências da Sede-2ª</w:t>
      </w:r>
      <w:r w:rsidR="00003362">
        <w:t>/</w:t>
      </w:r>
      <w:r w:rsidR="004E581C" w:rsidRPr="004E581C">
        <w:t>SR e</w:t>
      </w:r>
      <w:r w:rsidR="004852DE">
        <w:t xml:space="preserve"> </w:t>
      </w:r>
      <w:r w:rsidR="004E581C" w:rsidRPr="004E581C">
        <w:t>Unidades Descentralizadas, nas cidades de Guanambi, Barreiras, Irecê, Vitória da Conquista e Xique-Xique, da 2ª Superintendência Regional da Companhia de Desenvolvimento dos Vales São Francisco e Parnaíba, CODEVASF-2ª</w:t>
      </w:r>
      <w:r w:rsidR="00003362">
        <w:t>/</w:t>
      </w:r>
      <w:r w:rsidR="004E581C" w:rsidRPr="004E581C">
        <w:t>SR, no Estado da Bahia.</w:t>
      </w:r>
    </w:p>
    <w:p w14:paraId="3ECCE526" w14:textId="77777777" w:rsidR="00492230" w:rsidRPr="00FE2718" w:rsidRDefault="00492230" w:rsidP="00785ED6">
      <w:pPr>
        <w:rPr>
          <w:rFonts w:ascii="Times New Roman" w:hAnsi="Times New Roman" w:cs="Times New Roman"/>
          <w:sz w:val="24"/>
          <w:lang w:eastAsia="pt-BR"/>
        </w:rPr>
      </w:pPr>
    </w:p>
    <w:p w14:paraId="557FB599" w14:textId="77777777" w:rsidR="002401E1" w:rsidRPr="00FE2718" w:rsidRDefault="000E21F3" w:rsidP="000452CC">
      <w:pPr>
        <w:pStyle w:val="Ttulo2"/>
        <w:rPr>
          <w:rFonts w:eastAsia="PalatinoLinotype"/>
        </w:rPr>
      </w:pPr>
      <w:r w:rsidRPr="00FE2718">
        <w:rPr>
          <w:rFonts w:eastAsia="PalatinoLinotype"/>
        </w:rPr>
        <w:t>QUADRO DE PESSOAL E QUANTITATIVO:</w:t>
      </w:r>
    </w:p>
    <w:p w14:paraId="1F66A3C6" w14:textId="77777777" w:rsidR="002401E1" w:rsidRPr="00FE2718" w:rsidRDefault="002401E1" w:rsidP="00785ED6">
      <w:pPr>
        <w:tabs>
          <w:tab w:val="left" w:pos="0"/>
        </w:tabs>
        <w:ind w:left="420"/>
        <w:rPr>
          <w:rFonts w:ascii="Times New Roman" w:hAnsi="Times New Roman" w:cs="Times New Roman"/>
          <w:color w:val="000000" w:themeColor="text1"/>
          <w:sz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4176"/>
        <w:gridCol w:w="1980"/>
        <w:gridCol w:w="1857"/>
      </w:tblGrid>
      <w:tr w:rsidR="001947CF" w:rsidRPr="00FE2718" w14:paraId="42949FB8" w14:textId="77777777" w:rsidTr="00253C1E">
        <w:tc>
          <w:tcPr>
            <w:tcW w:w="1049" w:type="dxa"/>
            <w:vAlign w:val="center"/>
          </w:tcPr>
          <w:p w14:paraId="3FA599B4" w14:textId="5AC3A218" w:rsidR="001947CF" w:rsidRPr="00FE2718" w:rsidRDefault="001947CF" w:rsidP="001947CF">
            <w:pPr>
              <w:autoSpaceDE w:val="0"/>
              <w:autoSpaceDN w:val="0"/>
              <w:adjustRightInd w:val="0"/>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ITEM</w:t>
            </w:r>
          </w:p>
        </w:tc>
        <w:tc>
          <w:tcPr>
            <w:tcW w:w="4191" w:type="dxa"/>
            <w:vAlign w:val="center"/>
          </w:tcPr>
          <w:p w14:paraId="5816EE03" w14:textId="69652421" w:rsidR="001947CF" w:rsidRPr="00FE2718" w:rsidRDefault="001947CF" w:rsidP="001947CF">
            <w:pPr>
              <w:autoSpaceDE w:val="0"/>
              <w:autoSpaceDN w:val="0"/>
              <w:adjustRightInd w:val="0"/>
              <w:jc w:val="center"/>
              <w:rPr>
                <w:rFonts w:ascii="Times New Roman" w:hAnsi="Times New Roman" w:cs="Times New Roman"/>
                <w:b/>
                <w:color w:val="000000" w:themeColor="text1"/>
                <w:sz w:val="24"/>
              </w:rPr>
            </w:pPr>
            <w:r>
              <w:rPr>
                <w:rFonts w:ascii="Times New Roman" w:hAnsi="Times New Roman" w:cs="Times New Roman"/>
                <w:b/>
                <w:bCs/>
                <w:color w:val="000000" w:themeColor="text1"/>
                <w:sz w:val="24"/>
              </w:rPr>
              <w:t>POSTO DE SERVIÇO</w:t>
            </w:r>
          </w:p>
        </w:tc>
        <w:tc>
          <w:tcPr>
            <w:tcW w:w="1985" w:type="dxa"/>
          </w:tcPr>
          <w:p w14:paraId="23DF005C" w14:textId="1E322098" w:rsidR="001947CF" w:rsidRPr="00FE2718" w:rsidRDefault="00253C1E" w:rsidP="001947CF">
            <w:pPr>
              <w:autoSpaceDE w:val="0"/>
              <w:autoSpaceDN w:val="0"/>
              <w:adjustRightInd w:val="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 xml:space="preserve">Nº </w:t>
            </w:r>
            <w:r w:rsidR="001947CF">
              <w:rPr>
                <w:rFonts w:ascii="Times New Roman" w:hAnsi="Times New Roman" w:cs="Times New Roman"/>
                <w:b/>
                <w:color w:val="000000" w:themeColor="text1"/>
                <w:sz w:val="24"/>
              </w:rPr>
              <w:t>CARGO</w:t>
            </w:r>
            <w:r>
              <w:rPr>
                <w:rFonts w:ascii="Times New Roman" w:hAnsi="Times New Roman" w:cs="Times New Roman"/>
                <w:b/>
                <w:color w:val="000000" w:themeColor="text1"/>
                <w:sz w:val="24"/>
              </w:rPr>
              <w:t xml:space="preserve"> / ANEXO I CCT</w:t>
            </w:r>
          </w:p>
        </w:tc>
        <w:tc>
          <w:tcPr>
            <w:tcW w:w="1836" w:type="dxa"/>
            <w:vAlign w:val="center"/>
          </w:tcPr>
          <w:p w14:paraId="4F065FC3" w14:textId="1743ECC5" w:rsidR="001947CF" w:rsidRPr="00FE2718" w:rsidRDefault="001947CF" w:rsidP="001947CF">
            <w:pPr>
              <w:autoSpaceDE w:val="0"/>
              <w:autoSpaceDN w:val="0"/>
              <w:adjustRightInd w:val="0"/>
              <w:jc w:val="center"/>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QUANTIDADE</w:t>
            </w:r>
          </w:p>
        </w:tc>
      </w:tr>
      <w:tr w:rsidR="001947CF" w:rsidRPr="00FE2718" w14:paraId="7860132B" w14:textId="77777777" w:rsidTr="00253C1E">
        <w:tc>
          <w:tcPr>
            <w:tcW w:w="1049" w:type="dxa"/>
            <w:vAlign w:val="center"/>
          </w:tcPr>
          <w:p w14:paraId="5AC0348D" w14:textId="7477B65F"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01</w:t>
            </w:r>
          </w:p>
        </w:tc>
        <w:tc>
          <w:tcPr>
            <w:tcW w:w="4191" w:type="dxa"/>
            <w:vAlign w:val="center"/>
          </w:tcPr>
          <w:p w14:paraId="11128100" w14:textId="4150A002"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Servente</w:t>
            </w:r>
          </w:p>
        </w:tc>
        <w:tc>
          <w:tcPr>
            <w:tcW w:w="1985" w:type="dxa"/>
          </w:tcPr>
          <w:p w14:paraId="30898700" w14:textId="667CA53C"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04</w:t>
            </w:r>
          </w:p>
        </w:tc>
        <w:tc>
          <w:tcPr>
            <w:tcW w:w="1836" w:type="dxa"/>
            <w:vAlign w:val="center"/>
          </w:tcPr>
          <w:p w14:paraId="1AACF5D8" w14:textId="3D1D8524"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1</w:t>
            </w:r>
            <w:r>
              <w:rPr>
                <w:rFonts w:ascii="Times New Roman" w:hAnsi="Times New Roman" w:cs="Times New Roman"/>
                <w:color w:val="000000" w:themeColor="text1"/>
                <w:sz w:val="24"/>
              </w:rPr>
              <w:t>5</w:t>
            </w:r>
          </w:p>
        </w:tc>
      </w:tr>
      <w:tr w:rsidR="001947CF" w:rsidRPr="00FE2718" w14:paraId="3E387ACE" w14:textId="77777777" w:rsidTr="00253C1E">
        <w:tc>
          <w:tcPr>
            <w:tcW w:w="1049" w:type="dxa"/>
            <w:vAlign w:val="center"/>
          </w:tcPr>
          <w:p w14:paraId="18CC3F33" w14:textId="1C9BACDE"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02</w:t>
            </w:r>
          </w:p>
        </w:tc>
        <w:tc>
          <w:tcPr>
            <w:tcW w:w="4191" w:type="dxa"/>
            <w:vAlign w:val="center"/>
          </w:tcPr>
          <w:p w14:paraId="2123C039" w14:textId="2A34A953"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Copeira</w:t>
            </w:r>
          </w:p>
        </w:tc>
        <w:tc>
          <w:tcPr>
            <w:tcW w:w="1985" w:type="dxa"/>
          </w:tcPr>
          <w:p w14:paraId="35B0D266" w14:textId="4BA3C4BF"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29</w:t>
            </w:r>
          </w:p>
        </w:tc>
        <w:tc>
          <w:tcPr>
            <w:tcW w:w="1836" w:type="dxa"/>
            <w:vAlign w:val="center"/>
          </w:tcPr>
          <w:p w14:paraId="6EA154A0" w14:textId="270CEB6F"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2</w:t>
            </w:r>
          </w:p>
        </w:tc>
      </w:tr>
      <w:tr w:rsidR="001947CF" w:rsidRPr="00FE2718" w14:paraId="2EEC50BC" w14:textId="77777777" w:rsidTr="00253C1E">
        <w:tc>
          <w:tcPr>
            <w:tcW w:w="1049" w:type="dxa"/>
            <w:vAlign w:val="center"/>
          </w:tcPr>
          <w:p w14:paraId="5294FA6F" w14:textId="07F58857"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03</w:t>
            </w:r>
          </w:p>
        </w:tc>
        <w:tc>
          <w:tcPr>
            <w:tcW w:w="4191" w:type="dxa"/>
            <w:vAlign w:val="center"/>
          </w:tcPr>
          <w:p w14:paraId="436F3BA2" w14:textId="0DDEBE2D"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Recepcionista I</w:t>
            </w:r>
          </w:p>
        </w:tc>
        <w:tc>
          <w:tcPr>
            <w:tcW w:w="1985" w:type="dxa"/>
          </w:tcPr>
          <w:p w14:paraId="7FA63DA4" w14:textId="26433451"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41</w:t>
            </w:r>
          </w:p>
        </w:tc>
        <w:tc>
          <w:tcPr>
            <w:tcW w:w="1836" w:type="dxa"/>
            <w:vAlign w:val="center"/>
          </w:tcPr>
          <w:p w14:paraId="38584F70" w14:textId="5B845B0F"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2</w:t>
            </w:r>
          </w:p>
        </w:tc>
      </w:tr>
      <w:tr w:rsidR="001947CF" w:rsidRPr="00FE2718" w14:paraId="243299B6" w14:textId="77777777" w:rsidTr="00253C1E">
        <w:tc>
          <w:tcPr>
            <w:tcW w:w="1049" w:type="dxa"/>
            <w:vAlign w:val="center"/>
          </w:tcPr>
          <w:p w14:paraId="17CC1445" w14:textId="441FF75C"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04</w:t>
            </w:r>
          </w:p>
        </w:tc>
        <w:tc>
          <w:tcPr>
            <w:tcW w:w="4191" w:type="dxa"/>
            <w:vAlign w:val="center"/>
          </w:tcPr>
          <w:p w14:paraId="10C1058B" w14:textId="7C29EDBA"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Recepcionista II</w:t>
            </w:r>
          </w:p>
        </w:tc>
        <w:tc>
          <w:tcPr>
            <w:tcW w:w="1985" w:type="dxa"/>
          </w:tcPr>
          <w:p w14:paraId="00A2B3E5" w14:textId="196B6736"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64</w:t>
            </w:r>
          </w:p>
        </w:tc>
        <w:tc>
          <w:tcPr>
            <w:tcW w:w="1836" w:type="dxa"/>
            <w:vAlign w:val="center"/>
          </w:tcPr>
          <w:p w14:paraId="0B324FF8" w14:textId="62CDACBA" w:rsidR="001947CF" w:rsidRPr="00FE2718" w:rsidRDefault="009C592C"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w:t>
            </w:r>
          </w:p>
        </w:tc>
      </w:tr>
      <w:tr w:rsidR="001947CF" w:rsidRPr="00FE2718" w14:paraId="65F75958" w14:textId="77777777" w:rsidTr="00253C1E">
        <w:tc>
          <w:tcPr>
            <w:tcW w:w="1049" w:type="dxa"/>
            <w:vAlign w:val="center"/>
          </w:tcPr>
          <w:p w14:paraId="39ADB6E9" w14:textId="46F14771"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05</w:t>
            </w:r>
          </w:p>
        </w:tc>
        <w:tc>
          <w:tcPr>
            <w:tcW w:w="4191" w:type="dxa"/>
            <w:vAlign w:val="center"/>
          </w:tcPr>
          <w:p w14:paraId="56657A93" w14:textId="6E9199EA" w:rsidR="001947CF" w:rsidRPr="00FE2718" w:rsidRDefault="00275528" w:rsidP="001947CF">
            <w:pPr>
              <w:autoSpaceDE w:val="0"/>
              <w:autoSpaceDN w:val="0"/>
              <w:adjustRightInd w:val="0"/>
              <w:jc w:val="left"/>
              <w:rPr>
                <w:rFonts w:ascii="Times New Roman" w:hAnsi="Times New Roman" w:cs="Times New Roman"/>
                <w:color w:val="000000" w:themeColor="text1"/>
                <w:sz w:val="24"/>
              </w:rPr>
            </w:pPr>
            <w:r>
              <w:rPr>
                <w:rFonts w:ascii="Times New Roman" w:hAnsi="Times New Roman" w:cs="Times New Roman"/>
                <w:bCs/>
                <w:color w:val="000000" w:themeColor="text1"/>
                <w:sz w:val="24"/>
              </w:rPr>
              <w:t>Artífice</w:t>
            </w:r>
          </w:p>
        </w:tc>
        <w:tc>
          <w:tcPr>
            <w:tcW w:w="1985" w:type="dxa"/>
          </w:tcPr>
          <w:p w14:paraId="1EC7272B" w14:textId="14603E93" w:rsidR="001947CF" w:rsidRPr="00FE2718" w:rsidRDefault="00275528"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117</w:t>
            </w:r>
          </w:p>
        </w:tc>
        <w:tc>
          <w:tcPr>
            <w:tcW w:w="1836" w:type="dxa"/>
            <w:vAlign w:val="center"/>
          </w:tcPr>
          <w:p w14:paraId="584EE6C1" w14:textId="7CDBFEB3"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1</w:t>
            </w:r>
          </w:p>
        </w:tc>
      </w:tr>
      <w:tr w:rsidR="001947CF" w:rsidRPr="00FE2718" w14:paraId="1D2B0DF8" w14:textId="77777777" w:rsidTr="00253C1E">
        <w:tc>
          <w:tcPr>
            <w:tcW w:w="1049" w:type="dxa"/>
            <w:vAlign w:val="center"/>
          </w:tcPr>
          <w:p w14:paraId="5D2B8000" w14:textId="316C4265"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06</w:t>
            </w:r>
          </w:p>
        </w:tc>
        <w:tc>
          <w:tcPr>
            <w:tcW w:w="4191" w:type="dxa"/>
            <w:vAlign w:val="center"/>
          </w:tcPr>
          <w:p w14:paraId="699EF1F0" w14:textId="125534AE"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Auxiliar Administrativo II</w:t>
            </w:r>
          </w:p>
        </w:tc>
        <w:tc>
          <w:tcPr>
            <w:tcW w:w="1985" w:type="dxa"/>
          </w:tcPr>
          <w:p w14:paraId="18B366D2" w14:textId="7C14922D"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85</w:t>
            </w:r>
          </w:p>
        </w:tc>
        <w:tc>
          <w:tcPr>
            <w:tcW w:w="1836" w:type="dxa"/>
            <w:vAlign w:val="center"/>
          </w:tcPr>
          <w:p w14:paraId="68DA6394" w14:textId="593671AA"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12</w:t>
            </w:r>
          </w:p>
        </w:tc>
      </w:tr>
      <w:tr w:rsidR="001947CF" w:rsidRPr="00FE2718" w14:paraId="12346BD2" w14:textId="77777777" w:rsidTr="00253C1E">
        <w:tc>
          <w:tcPr>
            <w:tcW w:w="1049" w:type="dxa"/>
            <w:vAlign w:val="center"/>
          </w:tcPr>
          <w:p w14:paraId="3F165E5B" w14:textId="117C72F7"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07</w:t>
            </w:r>
          </w:p>
        </w:tc>
        <w:tc>
          <w:tcPr>
            <w:tcW w:w="4191" w:type="dxa"/>
            <w:vAlign w:val="center"/>
          </w:tcPr>
          <w:p w14:paraId="50E0F4B2" w14:textId="5582CA39" w:rsidR="001947CF"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Assistente Operacional Administrativo I</w:t>
            </w:r>
          </w:p>
        </w:tc>
        <w:tc>
          <w:tcPr>
            <w:tcW w:w="1985" w:type="dxa"/>
          </w:tcPr>
          <w:p w14:paraId="78F7AEED" w14:textId="4F2FB6A3" w:rsidR="001947CF"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142</w:t>
            </w:r>
          </w:p>
        </w:tc>
        <w:tc>
          <w:tcPr>
            <w:tcW w:w="1836" w:type="dxa"/>
            <w:vAlign w:val="center"/>
          </w:tcPr>
          <w:p w14:paraId="582EB075" w14:textId="357C3485"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4</w:t>
            </w:r>
          </w:p>
        </w:tc>
      </w:tr>
      <w:tr w:rsidR="001947CF" w:rsidRPr="00FE2718" w14:paraId="7408533F" w14:textId="77777777" w:rsidTr="00253C1E">
        <w:tc>
          <w:tcPr>
            <w:tcW w:w="1049" w:type="dxa"/>
            <w:vAlign w:val="center"/>
          </w:tcPr>
          <w:p w14:paraId="0A6049C6" w14:textId="06F13723"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08</w:t>
            </w:r>
          </w:p>
        </w:tc>
        <w:tc>
          <w:tcPr>
            <w:tcW w:w="4191" w:type="dxa"/>
            <w:vAlign w:val="center"/>
          </w:tcPr>
          <w:p w14:paraId="77B32211" w14:textId="0B1851ED" w:rsidR="001947CF" w:rsidRPr="00FE2718" w:rsidRDefault="001947CF" w:rsidP="001947CF">
            <w:pPr>
              <w:autoSpaceDE w:val="0"/>
              <w:autoSpaceDN w:val="0"/>
              <w:adjustRightInd w:val="0"/>
              <w:jc w:val="left"/>
              <w:rPr>
                <w:rFonts w:ascii="Times New Roman" w:hAnsi="Times New Roman" w:cs="Times New Roman"/>
                <w:color w:val="000000" w:themeColor="text1"/>
                <w:sz w:val="24"/>
              </w:rPr>
            </w:pPr>
            <w:r w:rsidRPr="00FE2718">
              <w:rPr>
                <w:rFonts w:ascii="Times New Roman" w:hAnsi="Times New Roman" w:cs="Times New Roman"/>
                <w:bCs/>
                <w:color w:val="000000" w:themeColor="text1"/>
                <w:sz w:val="24"/>
              </w:rPr>
              <w:t>A</w:t>
            </w:r>
            <w:r>
              <w:rPr>
                <w:rFonts w:ascii="Times New Roman" w:hAnsi="Times New Roman" w:cs="Times New Roman"/>
                <w:bCs/>
                <w:color w:val="000000" w:themeColor="text1"/>
                <w:sz w:val="24"/>
              </w:rPr>
              <w:t>uxiliar Técnico</w:t>
            </w:r>
            <w:r w:rsidRPr="00FE2718">
              <w:rPr>
                <w:rFonts w:ascii="Times New Roman" w:hAnsi="Times New Roman" w:cs="Times New Roman"/>
                <w:bCs/>
                <w:color w:val="000000" w:themeColor="text1"/>
                <w:sz w:val="24"/>
              </w:rPr>
              <w:t xml:space="preserve"> Operacional</w:t>
            </w:r>
          </w:p>
        </w:tc>
        <w:tc>
          <w:tcPr>
            <w:tcW w:w="1985" w:type="dxa"/>
          </w:tcPr>
          <w:p w14:paraId="54698E4F" w14:textId="4CAEC8C8"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126</w:t>
            </w:r>
          </w:p>
        </w:tc>
        <w:tc>
          <w:tcPr>
            <w:tcW w:w="1836" w:type="dxa"/>
            <w:vAlign w:val="center"/>
          </w:tcPr>
          <w:p w14:paraId="2AFAD69F" w14:textId="50FEA76B"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1</w:t>
            </w:r>
          </w:p>
        </w:tc>
      </w:tr>
      <w:tr w:rsidR="001947CF" w:rsidRPr="00FE2718" w14:paraId="106E423D" w14:textId="77777777" w:rsidTr="00253C1E">
        <w:tc>
          <w:tcPr>
            <w:tcW w:w="1049" w:type="dxa"/>
            <w:vAlign w:val="center"/>
          </w:tcPr>
          <w:p w14:paraId="110F5DB7" w14:textId="2AB8572B" w:rsidR="001947CF" w:rsidRPr="00FE2718" w:rsidRDefault="001947CF" w:rsidP="001947CF">
            <w:pPr>
              <w:autoSpaceDE w:val="0"/>
              <w:autoSpaceDN w:val="0"/>
              <w:adjustRightInd w:val="0"/>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09</w:t>
            </w:r>
          </w:p>
        </w:tc>
        <w:tc>
          <w:tcPr>
            <w:tcW w:w="4191" w:type="dxa"/>
            <w:vAlign w:val="center"/>
          </w:tcPr>
          <w:p w14:paraId="56158255" w14:textId="3E30DC01" w:rsidR="001947CF" w:rsidRDefault="001947CF" w:rsidP="001947CF">
            <w:pPr>
              <w:autoSpaceDE w:val="0"/>
              <w:autoSpaceDN w:val="0"/>
              <w:adjustRightInd w:val="0"/>
              <w:jc w:val="left"/>
              <w:rPr>
                <w:rFonts w:ascii="Times New Roman" w:hAnsi="Times New Roman" w:cs="Times New Roman"/>
                <w:color w:val="000000" w:themeColor="text1"/>
                <w:sz w:val="24"/>
              </w:rPr>
            </w:pPr>
            <w:r>
              <w:rPr>
                <w:rFonts w:ascii="Times New Roman" w:hAnsi="Times New Roman" w:cs="Times New Roman"/>
                <w:bCs/>
                <w:color w:val="000000" w:themeColor="text1"/>
                <w:sz w:val="24"/>
              </w:rPr>
              <w:t>Almoxarife</w:t>
            </w:r>
          </w:p>
        </w:tc>
        <w:tc>
          <w:tcPr>
            <w:tcW w:w="1985" w:type="dxa"/>
          </w:tcPr>
          <w:p w14:paraId="45517DE6" w14:textId="66CA9611" w:rsidR="001947CF"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118</w:t>
            </w:r>
          </w:p>
        </w:tc>
        <w:tc>
          <w:tcPr>
            <w:tcW w:w="1836" w:type="dxa"/>
            <w:vAlign w:val="center"/>
          </w:tcPr>
          <w:p w14:paraId="158AFF3B" w14:textId="70854FC0" w:rsidR="001947CF" w:rsidRPr="00FE2718" w:rsidRDefault="001947CF" w:rsidP="001947CF">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w:t>
            </w:r>
          </w:p>
        </w:tc>
      </w:tr>
      <w:tr w:rsidR="001947CF" w:rsidRPr="00FE2718" w14:paraId="3B2FEF54" w14:textId="77777777" w:rsidTr="00253C1E">
        <w:tc>
          <w:tcPr>
            <w:tcW w:w="5240" w:type="dxa"/>
            <w:gridSpan w:val="2"/>
            <w:vAlign w:val="center"/>
          </w:tcPr>
          <w:p w14:paraId="36DF85A5" w14:textId="3D81D7A3" w:rsidR="001947CF" w:rsidRPr="00FE2718" w:rsidRDefault="001947CF" w:rsidP="00627B09">
            <w:pPr>
              <w:autoSpaceDE w:val="0"/>
              <w:autoSpaceDN w:val="0"/>
              <w:adjustRightInd w:val="0"/>
              <w:jc w:val="center"/>
              <w:rPr>
                <w:rFonts w:ascii="Times New Roman" w:hAnsi="Times New Roman" w:cs="Times New Roman"/>
                <w:b/>
                <w:bCs/>
                <w:color w:val="000000" w:themeColor="text1"/>
                <w:sz w:val="24"/>
              </w:rPr>
            </w:pPr>
            <w:r w:rsidRPr="00FE2718">
              <w:rPr>
                <w:rFonts w:ascii="Times New Roman" w:hAnsi="Times New Roman" w:cs="Times New Roman"/>
                <w:b/>
                <w:bCs/>
                <w:color w:val="000000" w:themeColor="text1"/>
                <w:sz w:val="24"/>
              </w:rPr>
              <w:t>TOTAL</w:t>
            </w:r>
          </w:p>
        </w:tc>
        <w:tc>
          <w:tcPr>
            <w:tcW w:w="1985" w:type="dxa"/>
          </w:tcPr>
          <w:p w14:paraId="594ED51B" w14:textId="77777777" w:rsidR="001947CF" w:rsidRPr="00FE2718" w:rsidRDefault="001947CF" w:rsidP="00627B09">
            <w:pPr>
              <w:autoSpaceDE w:val="0"/>
              <w:autoSpaceDN w:val="0"/>
              <w:adjustRightInd w:val="0"/>
              <w:jc w:val="center"/>
              <w:rPr>
                <w:rFonts w:ascii="Times New Roman" w:hAnsi="Times New Roman" w:cs="Times New Roman"/>
                <w:b/>
                <w:bCs/>
                <w:color w:val="000000" w:themeColor="text1"/>
                <w:sz w:val="24"/>
              </w:rPr>
            </w:pPr>
          </w:p>
        </w:tc>
        <w:tc>
          <w:tcPr>
            <w:tcW w:w="1836" w:type="dxa"/>
            <w:vAlign w:val="center"/>
          </w:tcPr>
          <w:p w14:paraId="1DF0D534" w14:textId="2B9B3C04" w:rsidR="001947CF" w:rsidRPr="00FE2718" w:rsidRDefault="009C592C" w:rsidP="00627B09">
            <w:pPr>
              <w:autoSpaceDE w:val="0"/>
              <w:autoSpaceDN w:val="0"/>
              <w:adjustRightInd w:val="0"/>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39</w:t>
            </w:r>
          </w:p>
        </w:tc>
      </w:tr>
    </w:tbl>
    <w:p w14:paraId="640B6E63" w14:textId="77777777" w:rsidR="002401E1" w:rsidRPr="00FE2718" w:rsidRDefault="002401E1" w:rsidP="00785ED6">
      <w:pPr>
        <w:rPr>
          <w:rFonts w:ascii="Times New Roman" w:hAnsi="Times New Roman" w:cs="Times New Roman"/>
          <w:bCs/>
          <w:color w:val="000000" w:themeColor="text1"/>
          <w:sz w:val="24"/>
        </w:rPr>
      </w:pPr>
    </w:p>
    <w:p w14:paraId="6FE62065" w14:textId="3971F88F" w:rsidR="000E21F3" w:rsidRPr="00FE2718" w:rsidRDefault="000E21F3" w:rsidP="000452CC">
      <w:pPr>
        <w:pStyle w:val="Ttulo2"/>
        <w:rPr>
          <w:rFonts w:eastAsia="PalatinoLinotype"/>
        </w:rPr>
      </w:pPr>
      <w:r w:rsidRPr="00FE2718">
        <w:rPr>
          <w:rFonts w:eastAsia="PalatinoLinotype"/>
        </w:rPr>
        <w:t>FORMA DE PRESTAÇÃO DOS SERVIÇOS</w:t>
      </w:r>
    </w:p>
    <w:p w14:paraId="6A75B435" w14:textId="77777777" w:rsidR="00492230" w:rsidRPr="00FE2718" w:rsidRDefault="00492230" w:rsidP="00785ED6">
      <w:pPr>
        <w:rPr>
          <w:rFonts w:ascii="Times New Roman" w:hAnsi="Times New Roman" w:cs="Times New Roman"/>
          <w:sz w:val="24"/>
          <w:lang w:eastAsia="pt-BR"/>
        </w:rPr>
      </w:pPr>
    </w:p>
    <w:p w14:paraId="408F3649" w14:textId="1CFF8966" w:rsidR="002C5F53" w:rsidRPr="00FE2718" w:rsidRDefault="002C5F53" w:rsidP="00C7510C">
      <w:pPr>
        <w:pStyle w:val="Ttulo3"/>
      </w:pPr>
      <w:r w:rsidRPr="00FE2718">
        <w:t xml:space="preserve">Os serviços de limpeza, conservação e higienização devem ser executados de segunda a sábado, observando-se a jornada de </w:t>
      </w:r>
      <w:r w:rsidRPr="00D825E2">
        <w:rPr>
          <w:b/>
        </w:rPr>
        <w:t>44 horas semanais</w:t>
      </w:r>
      <w:r w:rsidRPr="00FE2718">
        <w:t xml:space="preserve">, o intervalo legal para </w:t>
      </w:r>
      <w:r w:rsidR="004A429E">
        <w:t>refeição</w:t>
      </w:r>
      <w:r w:rsidRPr="00FE2718">
        <w:t xml:space="preserve"> e repouso, e a escala dos postos definida pela </w:t>
      </w:r>
      <w:r w:rsidR="000D28DB" w:rsidRPr="00FE2718">
        <w:t>FISCALIZAÇÃO</w:t>
      </w:r>
      <w:r w:rsidRPr="00FE2718">
        <w:t>.</w:t>
      </w:r>
    </w:p>
    <w:p w14:paraId="512270F9" w14:textId="77777777" w:rsidR="00492230" w:rsidRPr="00FE2718" w:rsidRDefault="00492230" w:rsidP="00785ED6">
      <w:pPr>
        <w:rPr>
          <w:rFonts w:ascii="Times New Roman" w:hAnsi="Times New Roman" w:cs="Times New Roman"/>
          <w:sz w:val="24"/>
          <w:lang w:eastAsia="pt-BR"/>
        </w:rPr>
      </w:pPr>
    </w:p>
    <w:p w14:paraId="3154F439" w14:textId="77777777" w:rsidR="002C5F53" w:rsidRPr="00FE2718" w:rsidRDefault="002C5F53" w:rsidP="00C7510C">
      <w:pPr>
        <w:pStyle w:val="Ttulo4"/>
      </w:pPr>
      <w:r w:rsidRPr="00FE2718">
        <w:t xml:space="preserve">Constituem obrigações dos </w:t>
      </w:r>
      <w:r w:rsidRPr="00FE2718">
        <w:rPr>
          <w:b/>
        </w:rPr>
        <w:t>serventes</w:t>
      </w:r>
      <w:r w:rsidRPr="00FE2718">
        <w:t xml:space="preserve"> a execução dos serviços de limpeza, conservação e higienização conforme discriminado abaixo:</w:t>
      </w:r>
    </w:p>
    <w:p w14:paraId="2329FA89" w14:textId="77777777" w:rsidR="005412FC" w:rsidRPr="00FE2718" w:rsidRDefault="005412FC" w:rsidP="00785ED6">
      <w:pPr>
        <w:tabs>
          <w:tab w:val="left" w:pos="2552"/>
        </w:tabs>
        <w:suppressAutoHyphens/>
        <w:ind w:left="2552" w:right="-1"/>
        <w:rPr>
          <w:rFonts w:ascii="Times New Roman" w:hAnsi="Times New Roman" w:cs="Times New Roman"/>
          <w:sz w:val="24"/>
        </w:rPr>
      </w:pPr>
    </w:p>
    <w:p w14:paraId="1C7D2CB8" w14:textId="77777777" w:rsidR="002C5F53" w:rsidRPr="00FE2718" w:rsidRDefault="00505F61" w:rsidP="000452CC">
      <w:pPr>
        <w:pStyle w:val="Ttulo5"/>
        <w:tabs>
          <w:tab w:val="clear" w:pos="4395"/>
          <w:tab w:val="left" w:pos="3828"/>
        </w:tabs>
        <w:ind w:left="2835"/>
      </w:pPr>
      <w:r w:rsidRPr="00FE2718">
        <w:t xml:space="preserve"> </w:t>
      </w:r>
      <w:r w:rsidR="002C5F53" w:rsidRPr="00FE2718">
        <w:t>Diariamente</w:t>
      </w:r>
    </w:p>
    <w:p w14:paraId="0929453F" w14:textId="77777777" w:rsidR="00492230" w:rsidRPr="00FE2718" w:rsidRDefault="00492230" w:rsidP="00785ED6">
      <w:pPr>
        <w:tabs>
          <w:tab w:val="left" w:pos="3402"/>
        </w:tabs>
        <w:suppressAutoHyphens/>
        <w:ind w:left="3402" w:right="-1"/>
        <w:rPr>
          <w:rFonts w:ascii="Times New Roman" w:hAnsi="Times New Roman" w:cs="Times New Roman"/>
          <w:b/>
          <w:sz w:val="24"/>
        </w:rPr>
      </w:pPr>
    </w:p>
    <w:p w14:paraId="0F52306C" w14:textId="77777777" w:rsidR="002C5F53" w:rsidRPr="00FE2718" w:rsidRDefault="002C5F53" w:rsidP="00E70B0F">
      <w:pPr>
        <w:pStyle w:val="PargrafodaLista"/>
        <w:numPr>
          <w:ilvl w:val="0"/>
          <w:numId w:val="12"/>
        </w:numPr>
        <w:tabs>
          <w:tab w:val="left" w:pos="4111"/>
        </w:tabs>
        <w:suppressAutoHyphens/>
        <w:ind w:left="3119" w:right="-1" w:hanging="284"/>
        <w:rPr>
          <w:rFonts w:ascii="Times New Roman" w:hAnsi="Times New Roman" w:cs="Times New Roman"/>
          <w:sz w:val="24"/>
        </w:rPr>
      </w:pPr>
      <w:r w:rsidRPr="00FE2718">
        <w:rPr>
          <w:rFonts w:ascii="Times New Roman" w:hAnsi="Times New Roman" w:cs="Times New Roman"/>
          <w:sz w:val="24"/>
        </w:rPr>
        <w:t>Varrição de todas as dependências não carpetadas e passagem de pano úmido com detergente neutro;</w:t>
      </w:r>
    </w:p>
    <w:p w14:paraId="5F184AFE" w14:textId="77777777" w:rsidR="002C5F53" w:rsidRPr="00FE2718" w:rsidRDefault="002C5F53" w:rsidP="00E70B0F">
      <w:pPr>
        <w:pStyle w:val="PargrafodaLista"/>
        <w:numPr>
          <w:ilvl w:val="0"/>
          <w:numId w:val="12"/>
        </w:numPr>
        <w:tabs>
          <w:tab w:val="left" w:pos="4111"/>
        </w:tabs>
        <w:suppressAutoHyphens/>
        <w:ind w:left="3119" w:right="-1" w:hanging="284"/>
        <w:rPr>
          <w:rFonts w:ascii="Times New Roman" w:hAnsi="Times New Roman" w:cs="Times New Roman"/>
          <w:sz w:val="24"/>
        </w:rPr>
      </w:pPr>
      <w:r w:rsidRPr="00FE2718">
        <w:rPr>
          <w:rFonts w:ascii="Times New Roman" w:hAnsi="Times New Roman" w:cs="Times New Roman"/>
          <w:sz w:val="24"/>
        </w:rPr>
        <w:t>Passagem do aspirador de pó nas áreas carpetadas;</w:t>
      </w:r>
    </w:p>
    <w:p w14:paraId="4201CF1C" w14:textId="77777777" w:rsidR="002C5F53" w:rsidRPr="00FE2718" w:rsidRDefault="002C5F53" w:rsidP="00E70B0F">
      <w:pPr>
        <w:numPr>
          <w:ilvl w:val="0"/>
          <w:numId w:val="12"/>
        </w:numPr>
        <w:tabs>
          <w:tab w:val="left" w:pos="1418"/>
          <w:tab w:val="left" w:pos="4111"/>
        </w:tabs>
        <w:ind w:left="3119" w:right="-1" w:hanging="284"/>
        <w:rPr>
          <w:rFonts w:ascii="Times New Roman" w:hAnsi="Times New Roman" w:cs="Times New Roman"/>
          <w:sz w:val="24"/>
        </w:rPr>
      </w:pPr>
      <w:r w:rsidRPr="00FE2718">
        <w:rPr>
          <w:rFonts w:ascii="Times New Roman" w:hAnsi="Times New Roman" w:cs="Times New Roman"/>
          <w:sz w:val="24"/>
        </w:rPr>
        <w:t>Remover, com pano úmido, aspirador e espanador, o pó das mesas, armários, arquivos, prateleiras, persianas, peitoris, caixilhos das janelas, bem como dos demais móveis e equipamentos de escritório existentes, inclusive aparelhos elétricos, extintores de incêndio, etc.;</w:t>
      </w:r>
    </w:p>
    <w:p w14:paraId="5A734108" w14:textId="77777777" w:rsidR="002C5F53" w:rsidRPr="00FE2718" w:rsidRDefault="002C5F53" w:rsidP="00E70B0F">
      <w:pPr>
        <w:numPr>
          <w:ilvl w:val="0"/>
          <w:numId w:val="12"/>
        </w:numPr>
        <w:tabs>
          <w:tab w:val="left" w:pos="1418"/>
          <w:tab w:val="left" w:pos="4111"/>
        </w:tabs>
        <w:ind w:left="3119" w:right="-1" w:hanging="284"/>
        <w:rPr>
          <w:rFonts w:ascii="Times New Roman" w:hAnsi="Times New Roman" w:cs="Times New Roman"/>
          <w:sz w:val="24"/>
        </w:rPr>
      </w:pPr>
      <w:r w:rsidRPr="00FE2718">
        <w:rPr>
          <w:rFonts w:ascii="Times New Roman" w:hAnsi="Times New Roman" w:cs="Times New Roman"/>
          <w:sz w:val="24"/>
        </w:rPr>
        <w:t>Limpeza e polimento de todos os utensílios de metal;</w:t>
      </w:r>
    </w:p>
    <w:p w14:paraId="1292C446"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Remover capachos e tapetes, procedendo a sua limpeza e aspirando o pó;</w:t>
      </w:r>
    </w:p>
    <w:p w14:paraId="23806847"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Proceder à lavagem de bacias, assentos e pias dos sanitários com saneante domissanitário desinfetante, duas vezes ao dia;</w:t>
      </w:r>
    </w:p>
    <w:p w14:paraId="102D4423"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Varrer, passar pano úmido e polir os balcões e os pisos vinílicos, de mármore, cerâmicos, de marmorite e emborrachados;</w:t>
      </w:r>
    </w:p>
    <w:p w14:paraId="339BAC1C"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Varrer os pisos de cimento;</w:t>
      </w:r>
    </w:p>
    <w:p w14:paraId="76268D41"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Retirar papéis, detritos e folhagens das áreas verdes;</w:t>
      </w:r>
    </w:p>
    <w:p w14:paraId="4005E3B6"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Limpar com saneantes domissanitário os pisos dos sanitários, copas e outras áreas molhadas, duas vezes ao dia;</w:t>
      </w:r>
    </w:p>
    <w:p w14:paraId="3CFD8294"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Abastecer com papel toalha, papel higiênico e sabonete líquido os sanitários, quando necessário;</w:t>
      </w:r>
    </w:p>
    <w:p w14:paraId="648729DA"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Retirar o pó dos telefones com flanela e produtos adequados;</w:t>
      </w:r>
    </w:p>
    <w:p w14:paraId="305D71FA"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Passar pano úmido com álcool nos tampos das mesas e assentos dos refeitórios antes e após as refeições;</w:t>
      </w:r>
    </w:p>
    <w:p w14:paraId="0BEA5F3D"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Retirar o lixo duas vezes ao dia, sendo a primeira até às 08h00min e a segunda no intervalo entre dois expedientes, acondicionando-o em sacos plásticos, removendo-os para local indicado pela CODEVASF;</w:t>
      </w:r>
    </w:p>
    <w:p w14:paraId="39544B5A"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Deverá ser procedida a coleta seletiva do papel para reciclagem, quando couber, nos termos da IN/MARE nº 06, de 03 de novembro de 1995.</w:t>
      </w:r>
    </w:p>
    <w:p w14:paraId="71DB8B44"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Limpar os corrimãos;</w:t>
      </w:r>
    </w:p>
    <w:p w14:paraId="0E7AAC2A"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Suprir, quando existentes, os bebedouros com garrafões de água mineral, adquiridos pela CODEVASF;</w:t>
      </w:r>
    </w:p>
    <w:p w14:paraId="132B6F7F"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 xml:space="preserve">Suprir, quando necessário, os </w:t>
      </w:r>
      <w:r w:rsidR="0051747A" w:rsidRPr="00FE2718">
        <w:rPr>
          <w:rFonts w:ascii="Times New Roman" w:hAnsi="Times New Roman" w:cs="Times New Roman"/>
          <w:sz w:val="24"/>
        </w:rPr>
        <w:t>portas-copo</w:t>
      </w:r>
      <w:r w:rsidRPr="00FE2718">
        <w:rPr>
          <w:rFonts w:ascii="Times New Roman" w:hAnsi="Times New Roman" w:cs="Times New Roman"/>
          <w:sz w:val="24"/>
        </w:rPr>
        <w:t xml:space="preserve"> com copos descartáveis;</w:t>
      </w:r>
    </w:p>
    <w:p w14:paraId="0461235F"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Manutenção e conservação das áreas ajardinadas, internas e externas, arranjos e vasos de plantas, naturais, artificiais e desidratadas;</w:t>
      </w:r>
    </w:p>
    <w:p w14:paraId="1D96AAE3"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Movimentar móveis quando necessário;</w:t>
      </w:r>
    </w:p>
    <w:p w14:paraId="382682DC"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Lavar pratos, talheres e demais utensílios de copa e cozinha logo após sua utilização, mantendo-os guardados e organizados em local adequado, quando da ausência da copeira;</w:t>
      </w:r>
    </w:p>
    <w:p w14:paraId="3876F4D5"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Remover manchas nos pisos, nas paredes divisórias, suas portas e vidros;</w:t>
      </w:r>
    </w:p>
    <w:p w14:paraId="469B7116"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lastRenderedPageBreak/>
        <w:t>Auxiliar na arrumação/acomodação de máquinas, equipamentos e bens em geral da CODEVASF;</w:t>
      </w:r>
    </w:p>
    <w:p w14:paraId="544E2D6F" w14:textId="77777777" w:rsidR="002C5F53" w:rsidRPr="00FE2718" w:rsidRDefault="002C5F53" w:rsidP="00E70B0F">
      <w:pPr>
        <w:numPr>
          <w:ilvl w:val="0"/>
          <w:numId w:val="12"/>
        </w:numPr>
        <w:tabs>
          <w:tab w:val="left" w:pos="4111"/>
        </w:tabs>
        <w:ind w:left="3119" w:right="-1" w:hanging="284"/>
        <w:rPr>
          <w:rFonts w:ascii="Times New Roman" w:hAnsi="Times New Roman" w:cs="Times New Roman"/>
          <w:sz w:val="24"/>
        </w:rPr>
      </w:pPr>
      <w:r w:rsidRPr="00FE2718">
        <w:rPr>
          <w:rFonts w:ascii="Times New Roman" w:hAnsi="Times New Roman" w:cs="Times New Roman"/>
          <w:sz w:val="24"/>
        </w:rPr>
        <w:t xml:space="preserve">Executar demais serviços considerados necessários à </w:t>
      </w:r>
      <w:r w:rsidR="00240D19" w:rsidRPr="00FE2718">
        <w:rPr>
          <w:rFonts w:ascii="Times New Roman" w:hAnsi="Times New Roman" w:cs="Times New Roman"/>
          <w:sz w:val="24"/>
        </w:rPr>
        <w:t>frequência</w:t>
      </w:r>
      <w:r w:rsidRPr="00FE2718">
        <w:rPr>
          <w:rFonts w:ascii="Times New Roman" w:hAnsi="Times New Roman" w:cs="Times New Roman"/>
          <w:sz w:val="24"/>
        </w:rPr>
        <w:t xml:space="preserve"> diária.</w:t>
      </w:r>
    </w:p>
    <w:p w14:paraId="5631F05C" w14:textId="77777777" w:rsidR="005412FC" w:rsidRPr="00FE2718" w:rsidRDefault="005412FC" w:rsidP="00785ED6">
      <w:pPr>
        <w:tabs>
          <w:tab w:val="left" w:pos="3969"/>
        </w:tabs>
        <w:ind w:left="3969" w:right="-1"/>
        <w:rPr>
          <w:rFonts w:ascii="Times New Roman" w:hAnsi="Times New Roman" w:cs="Times New Roman"/>
          <w:sz w:val="24"/>
        </w:rPr>
      </w:pPr>
    </w:p>
    <w:p w14:paraId="54DEEEFC" w14:textId="77777777" w:rsidR="002C5F53" w:rsidRPr="00FE2718" w:rsidRDefault="00622FB2" w:rsidP="000452CC">
      <w:pPr>
        <w:pStyle w:val="Ttulo5"/>
        <w:tabs>
          <w:tab w:val="clear" w:pos="4395"/>
          <w:tab w:val="left" w:pos="3828"/>
        </w:tabs>
        <w:ind w:left="2835"/>
      </w:pPr>
      <w:r w:rsidRPr="00FE2718">
        <w:t xml:space="preserve"> </w:t>
      </w:r>
      <w:r w:rsidR="002C5F53" w:rsidRPr="00FE2718">
        <w:t>Semanalmente</w:t>
      </w:r>
    </w:p>
    <w:p w14:paraId="0783132A" w14:textId="77777777" w:rsidR="00492230" w:rsidRPr="00FE2718" w:rsidRDefault="00492230" w:rsidP="00785ED6">
      <w:pPr>
        <w:tabs>
          <w:tab w:val="left" w:pos="3402"/>
        </w:tabs>
        <w:suppressAutoHyphens/>
        <w:ind w:left="3402" w:right="-1"/>
        <w:rPr>
          <w:rFonts w:ascii="Times New Roman" w:hAnsi="Times New Roman" w:cs="Times New Roman"/>
          <w:b/>
          <w:sz w:val="24"/>
        </w:rPr>
      </w:pPr>
    </w:p>
    <w:p w14:paraId="4A82EF06"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atrás dos móveis, armários e arquivos;</w:t>
      </w:r>
    </w:p>
    <w:p w14:paraId="1C189EEF"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bCs/>
          <w:sz w:val="24"/>
        </w:rPr>
      </w:pPr>
      <w:r w:rsidRPr="00FE2718">
        <w:rPr>
          <w:rFonts w:ascii="Times New Roman" w:hAnsi="Times New Roman" w:cs="Times New Roman"/>
          <w:sz w:val="24"/>
        </w:rPr>
        <w:t>Limpar, com produtos adequados, divisórias e portas revestidas de fórmica;</w:t>
      </w:r>
    </w:p>
    <w:p w14:paraId="779603EC"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bCs/>
          <w:sz w:val="24"/>
        </w:rPr>
      </w:pPr>
      <w:r w:rsidRPr="00FE2718">
        <w:rPr>
          <w:rFonts w:ascii="Times New Roman" w:hAnsi="Times New Roman" w:cs="Times New Roman"/>
          <w:sz w:val="24"/>
        </w:rPr>
        <w:t>Limpar, com produto neutro, portas, barras e batentes pintados a óleo ou verniz sintético;</w:t>
      </w:r>
    </w:p>
    <w:p w14:paraId="5121716A"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sz w:val="24"/>
        </w:rPr>
      </w:pPr>
      <w:r w:rsidRPr="00FE2718">
        <w:rPr>
          <w:rFonts w:ascii="Times New Roman" w:hAnsi="Times New Roman" w:cs="Times New Roman"/>
          <w:sz w:val="24"/>
        </w:rPr>
        <w:t>Polir divisórias, móveis e utensílios de madeira;</w:t>
      </w:r>
    </w:p>
    <w:p w14:paraId="0B08D2F1"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bCs/>
          <w:sz w:val="24"/>
        </w:rPr>
      </w:pPr>
      <w:r w:rsidRPr="00FE2718">
        <w:rPr>
          <w:rFonts w:ascii="Times New Roman" w:hAnsi="Times New Roman" w:cs="Times New Roman"/>
          <w:sz w:val="24"/>
        </w:rPr>
        <w:t>Lustrar todo o mobiliário envernizado com produto adequado e passar flanela nos móveis encerados;</w:t>
      </w:r>
    </w:p>
    <w:p w14:paraId="6C911C73"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bCs/>
          <w:sz w:val="24"/>
        </w:rPr>
      </w:pPr>
      <w:r w:rsidRPr="00FE2718">
        <w:rPr>
          <w:rFonts w:ascii="Times New Roman" w:hAnsi="Times New Roman" w:cs="Times New Roman"/>
          <w:sz w:val="24"/>
        </w:rPr>
        <w:t>Limpar, com produto apropriado, as forrações de couro ou plástico em assentos e poltronas;</w:t>
      </w:r>
    </w:p>
    <w:p w14:paraId="15FD4AC3"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sz w:val="24"/>
        </w:rPr>
      </w:pPr>
      <w:r w:rsidRPr="00FE2718">
        <w:rPr>
          <w:rFonts w:ascii="Times New Roman" w:hAnsi="Times New Roman" w:cs="Times New Roman"/>
          <w:sz w:val="24"/>
        </w:rPr>
        <w:t>Limpar e polir todos os metais, como válvulas, registros, sifões, fechaduras etc.;</w:t>
      </w:r>
    </w:p>
    <w:p w14:paraId="3129CC5E" w14:textId="77777777" w:rsidR="002C5F53" w:rsidRPr="00FE2718" w:rsidRDefault="002C5F53" w:rsidP="00E70B0F">
      <w:pPr>
        <w:pStyle w:val="Recuodecorpodetexto"/>
        <w:numPr>
          <w:ilvl w:val="0"/>
          <w:numId w:val="13"/>
        </w:numPr>
        <w:spacing w:after="0"/>
        <w:ind w:left="3119" w:right="-1" w:hanging="284"/>
        <w:rPr>
          <w:rFonts w:ascii="Times New Roman" w:hAnsi="Times New Roman" w:cs="Times New Roman"/>
          <w:sz w:val="24"/>
        </w:rPr>
      </w:pPr>
      <w:r w:rsidRPr="00FE2718">
        <w:rPr>
          <w:rFonts w:ascii="Times New Roman" w:hAnsi="Times New Roman" w:cs="Times New Roman"/>
          <w:sz w:val="24"/>
        </w:rPr>
        <w:t>Lavar os balcões e os pisos vinílicos, de mármore, cerâmicos, de marmorite e emborrachados com detergente, encerar e lustrar;</w:t>
      </w:r>
    </w:p>
    <w:p w14:paraId="2B920E76"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Passar pano úmido com saneantes domissanitários nos telefones;</w:t>
      </w:r>
    </w:p>
    <w:p w14:paraId="1D419651"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Limpar os espelhos com pano umedecido em álcool, duas vezes por semana;</w:t>
      </w:r>
    </w:p>
    <w:p w14:paraId="783065E8"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Limpar detalhadamente estofados, com produto apropriado para forrações de couro, tecidos ou plástico dos assentos e poltronas;</w:t>
      </w:r>
    </w:p>
    <w:p w14:paraId="73C2763B"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Retirar o pó e resíduos, com pano úmido, dos quadros em geral;</w:t>
      </w:r>
    </w:p>
    <w:p w14:paraId="063EA681"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Limpar quadros, placas, pinturas, painéis;</w:t>
      </w:r>
    </w:p>
    <w:p w14:paraId="2C865A16"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Limpeza de vidros internos, janelas e cortinas e persianas;</w:t>
      </w:r>
    </w:p>
    <w:p w14:paraId="393AD2D0"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Varrição e lavagem das dependências internas e externas em geral;</w:t>
      </w:r>
    </w:p>
    <w:p w14:paraId="20B640B8"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Lavagem de azulejo dos sanitários com água e sabão detergente;</w:t>
      </w:r>
    </w:p>
    <w:p w14:paraId="0ADD8D71"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Enceramento geral nos pisos, nas paredes divisórias, suas portas e vidros com retirada de manchas;</w:t>
      </w:r>
    </w:p>
    <w:p w14:paraId="7087DD2C"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Limpar geladeiras, freezers e similares;</w:t>
      </w:r>
    </w:p>
    <w:p w14:paraId="273CD8DF"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Lavar lixeiras, carrinhos utilizados para remoção e contêineres utilizados na coleta de lixo;</w:t>
      </w:r>
    </w:p>
    <w:p w14:paraId="6458AE76"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Lavar viaturas oficiais pertencentes à frota da CODEVASF;</w:t>
      </w:r>
    </w:p>
    <w:p w14:paraId="3929E1B3" w14:textId="77777777" w:rsidR="002C5F53" w:rsidRPr="00FE2718" w:rsidRDefault="002C5F53" w:rsidP="00E70B0F">
      <w:pPr>
        <w:pStyle w:val="Recuodecorpodetexto"/>
        <w:numPr>
          <w:ilvl w:val="0"/>
          <w:numId w:val="13"/>
        </w:numPr>
        <w:tabs>
          <w:tab w:val="left" w:pos="3969"/>
        </w:tabs>
        <w:spacing w:after="0"/>
        <w:ind w:left="3119" w:right="-1" w:hanging="284"/>
        <w:rPr>
          <w:rFonts w:ascii="Times New Roman" w:hAnsi="Times New Roman" w:cs="Times New Roman"/>
          <w:sz w:val="24"/>
        </w:rPr>
      </w:pPr>
      <w:r w:rsidRPr="00FE2718">
        <w:rPr>
          <w:rFonts w:ascii="Times New Roman" w:hAnsi="Times New Roman" w:cs="Times New Roman"/>
          <w:sz w:val="24"/>
        </w:rPr>
        <w:t xml:space="preserve">Executar demais serviços considerados necessários à </w:t>
      </w:r>
      <w:r w:rsidR="005412FC" w:rsidRPr="00FE2718">
        <w:rPr>
          <w:rFonts w:ascii="Times New Roman" w:hAnsi="Times New Roman" w:cs="Times New Roman"/>
          <w:sz w:val="24"/>
        </w:rPr>
        <w:t>freq</w:t>
      </w:r>
      <w:r w:rsidR="00492230" w:rsidRPr="00FE2718">
        <w:rPr>
          <w:rFonts w:ascii="Times New Roman" w:hAnsi="Times New Roman" w:cs="Times New Roman"/>
          <w:sz w:val="24"/>
        </w:rPr>
        <w:t>u</w:t>
      </w:r>
      <w:r w:rsidR="005412FC" w:rsidRPr="00FE2718">
        <w:rPr>
          <w:rFonts w:ascii="Times New Roman" w:hAnsi="Times New Roman" w:cs="Times New Roman"/>
          <w:sz w:val="24"/>
        </w:rPr>
        <w:t>ência</w:t>
      </w:r>
      <w:r w:rsidRPr="00FE2718">
        <w:rPr>
          <w:rFonts w:ascii="Times New Roman" w:hAnsi="Times New Roman" w:cs="Times New Roman"/>
          <w:sz w:val="24"/>
        </w:rPr>
        <w:t xml:space="preserve"> semanal.</w:t>
      </w:r>
    </w:p>
    <w:p w14:paraId="16C45B09" w14:textId="77777777" w:rsidR="005412FC" w:rsidRPr="00FE2718" w:rsidRDefault="005412FC" w:rsidP="00785ED6">
      <w:pPr>
        <w:pStyle w:val="Recuodecorpodetexto"/>
        <w:tabs>
          <w:tab w:val="left" w:pos="3969"/>
        </w:tabs>
        <w:spacing w:after="0"/>
        <w:ind w:left="3969" w:right="-1"/>
        <w:rPr>
          <w:rFonts w:ascii="Times New Roman" w:hAnsi="Times New Roman" w:cs="Times New Roman"/>
          <w:sz w:val="24"/>
        </w:rPr>
      </w:pPr>
    </w:p>
    <w:p w14:paraId="05E514EE" w14:textId="77777777" w:rsidR="002C5F53" w:rsidRPr="00FE2718" w:rsidRDefault="00622FB2" w:rsidP="000452CC">
      <w:pPr>
        <w:pStyle w:val="Ttulo5"/>
        <w:tabs>
          <w:tab w:val="clear" w:pos="4395"/>
          <w:tab w:val="left" w:pos="3828"/>
        </w:tabs>
        <w:ind w:left="2835"/>
      </w:pPr>
      <w:r w:rsidRPr="00FE2718">
        <w:t xml:space="preserve"> </w:t>
      </w:r>
      <w:r w:rsidR="002C5F53" w:rsidRPr="00FE2718">
        <w:t>Mensalmente</w:t>
      </w:r>
    </w:p>
    <w:p w14:paraId="4060ABD4" w14:textId="77777777" w:rsidR="00492230" w:rsidRPr="00FE2718" w:rsidRDefault="00492230" w:rsidP="00785ED6">
      <w:pPr>
        <w:tabs>
          <w:tab w:val="left" w:pos="3402"/>
        </w:tabs>
        <w:suppressAutoHyphens/>
        <w:ind w:left="3402" w:right="-1"/>
        <w:rPr>
          <w:rFonts w:ascii="Times New Roman" w:hAnsi="Times New Roman" w:cs="Times New Roman"/>
          <w:b/>
          <w:sz w:val="24"/>
        </w:rPr>
      </w:pPr>
    </w:p>
    <w:p w14:paraId="57ACB4CA"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Realizar lavagem geral de todas as partes azulejadas (banheiros e outras dependências);</w:t>
      </w:r>
    </w:p>
    <w:p w14:paraId="17A07BE2"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lastRenderedPageBreak/>
        <w:t>Limpeza das luminárias e calhas de iluminação;</w:t>
      </w:r>
    </w:p>
    <w:p w14:paraId="02BD400F"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os filtros dos aparelhos de ar condicionado com produtos adequados;</w:t>
      </w:r>
    </w:p>
    <w:p w14:paraId="314F2058"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as portas de vidro;</w:t>
      </w:r>
    </w:p>
    <w:p w14:paraId="43989FD8"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forros, tetos, paredes e rodapés;</w:t>
      </w:r>
    </w:p>
    <w:p w14:paraId="51390413"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cortinas e persianas com produtos, equipamentos e acessórios adequados;</w:t>
      </w:r>
    </w:p>
    <w:p w14:paraId="135E283E"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Remover manchas de paredes;</w:t>
      </w:r>
    </w:p>
    <w:p w14:paraId="1E3A961C" w14:textId="77777777" w:rsidR="002C5F53" w:rsidRPr="00FE2718" w:rsidRDefault="002C5F53" w:rsidP="00E70B0F">
      <w:pPr>
        <w:pStyle w:val="Recuodecorpodetexto"/>
        <w:numPr>
          <w:ilvl w:val="0"/>
          <w:numId w:val="14"/>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Limpar, engraxar e lubrificar portas, grades, basculantes, caixilhos, janelas de ferro (de malha, enrolar, pantográfica, correr etc.);</w:t>
      </w:r>
    </w:p>
    <w:p w14:paraId="489D83DE" w14:textId="77777777" w:rsidR="002C5F53" w:rsidRPr="00FE2718" w:rsidRDefault="002C5F53" w:rsidP="00E70B0F">
      <w:pPr>
        <w:pStyle w:val="Recuodecorpodetexto"/>
        <w:numPr>
          <w:ilvl w:val="0"/>
          <w:numId w:val="14"/>
        </w:numPr>
        <w:tabs>
          <w:tab w:val="left" w:pos="3969"/>
        </w:tabs>
        <w:spacing w:after="0"/>
        <w:ind w:left="3119" w:right="-1" w:hanging="284"/>
        <w:rPr>
          <w:rFonts w:ascii="Times New Roman" w:hAnsi="Times New Roman" w:cs="Times New Roman"/>
          <w:bCs/>
          <w:sz w:val="24"/>
        </w:rPr>
      </w:pPr>
      <w:r w:rsidRPr="00FE2718">
        <w:rPr>
          <w:rFonts w:ascii="Times New Roman" w:hAnsi="Times New Roman" w:cs="Times New Roman"/>
          <w:bCs/>
          <w:sz w:val="24"/>
        </w:rPr>
        <w:t>Limpeza de mobiliário em geral e divisórias;</w:t>
      </w:r>
    </w:p>
    <w:p w14:paraId="5DD8B15D" w14:textId="77777777" w:rsidR="002C5F53" w:rsidRPr="00FE2718" w:rsidRDefault="002C5F53" w:rsidP="00E70B0F">
      <w:pPr>
        <w:pStyle w:val="Recuodecorpodetexto"/>
        <w:numPr>
          <w:ilvl w:val="0"/>
          <w:numId w:val="14"/>
        </w:numPr>
        <w:tabs>
          <w:tab w:val="left" w:pos="3969"/>
        </w:tabs>
        <w:spacing w:after="0"/>
        <w:ind w:left="3119" w:right="-1" w:hanging="284"/>
        <w:rPr>
          <w:rFonts w:ascii="Times New Roman" w:hAnsi="Times New Roman" w:cs="Times New Roman"/>
          <w:bCs/>
          <w:sz w:val="24"/>
        </w:rPr>
      </w:pPr>
      <w:r w:rsidRPr="00FE2718">
        <w:rPr>
          <w:rFonts w:ascii="Times New Roman" w:hAnsi="Times New Roman" w:cs="Times New Roman"/>
          <w:bCs/>
          <w:sz w:val="24"/>
        </w:rPr>
        <w:t>Lavar as áreas cobertas e descobertas destinadas a garagem/estacionamento;</w:t>
      </w:r>
    </w:p>
    <w:p w14:paraId="5D193532" w14:textId="77777777" w:rsidR="002C5F53" w:rsidRPr="00FE2718" w:rsidRDefault="002C5F53" w:rsidP="00E70B0F">
      <w:pPr>
        <w:pStyle w:val="Recuodecorpodetexto"/>
        <w:numPr>
          <w:ilvl w:val="0"/>
          <w:numId w:val="14"/>
        </w:numPr>
        <w:tabs>
          <w:tab w:val="left" w:pos="3969"/>
        </w:tabs>
        <w:spacing w:after="0"/>
        <w:ind w:left="3119" w:right="-1" w:hanging="284"/>
        <w:rPr>
          <w:rFonts w:ascii="Times New Roman" w:hAnsi="Times New Roman" w:cs="Times New Roman"/>
          <w:bCs/>
          <w:sz w:val="24"/>
        </w:rPr>
      </w:pPr>
      <w:r w:rsidRPr="00FE2718">
        <w:rPr>
          <w:rFonts w:ascii="Times New Roman" w:hAnsi="Times New Roman" w:cs="Times New Roman"/>
          <w:bCs/>
          <w:sz w:val="24"/>
        </w:rPr>
        <w:t>Proceder a capina e roçada, retirando de toda área externa plantas desnecessárias, cortar grama e regar floreiras externas e internas.</w:t>
      </w:r>
    </w:p>
    <w:p w14:paraId="2B1A9509" w14:textId="77777777" w:rsidR="002C5F53" w:rsidRPr="00FE2718" w:rsidRDefault="002C5F53" w:rsidP="00E70B0F">
      <w:pPr>
        <w:pStyle w:val="Recuodecorpodetexto"/>
        <w:numPr>
          <w:ilvl w:val="0"/>
          <w:numId w:val="14"/>
        </w:numPr>
        <w:tabs>
          <w:tab w:val="left" w:pos="3969"/>
        </w:tabs>
        <w:spacing w:after="0"/>
        <w:ind w:left="3119" w:right="-1" w:hanging="284"/>
        <w:rPr>
          <w:rFonts w:ascii="Times New Roman" w:hAnsi="Times New Roman" w:cs="Times New Roman"/>
          <w:bCs/>
          <w:sz w:val="24"/>
        </w:rPr>
      </w:pPr>
      <w:r w:rsidRPr="00FE2718">
        <w:rPr>
          <w:rFonts w:ascii="Times New Roman" w:hAnsi="Times New Roman" w:cs="Times New Roman"/>
          <w:bCs/>
          <w:sz w:val="24"/>
        </w:rPr>
        <w:t>Proceder a uma revisão minuciosa de todos os serviços prestados durante o mês.</w:t>
      </w:r>
    </w:p>
    <w:p w14:paraId="35D433E4" w14:textId="77777777" w:rsidR="005412FC" w:rsidRPr="00FE2718" w:rsidRDefault="005412FC" w:rsidP="00785ED6">
      <w:pPr>
        <w:pStyle w:val="Recuodecorpodetexto"/>
        <w:tabs>
          <w:tab w:val="left" w:pos="3969"/>
        </w:tabs>
        <w:spacing w:after="0"/>
        <w:ind w:left="3402" w:right="-1"/>
        <w:rPr>
          <w:rFonts w:ascii="Times New Roman" w:hAnsi="Times New Roman" w:cs="Times New Roman"/>
          <w:bCs/>
          <w:sz w:val="24"/>
        </w:rPr>
      </w:pPr>
    </w:p>
    <w:p w14:paraId="28D77F75" w14:textId="77777777" w:rsidR="002C5F53" w:rsidRPr="00FE2718" w:rsidRDefault="00622FB2" w:rsidP="000452CC">
      <w:pPr>
        <w:pStyle w:val="Ttulo5"/>
        <w:tabs>
          <w:tab w:val="clear" w:pos="4395"/>
          <w:tab w:val="left" w:pos="3828"/>
        </w:tabs>
        <w:ind w:left="2835"/>
      </w:pPr>
      <w:r w:rsidRPr="00FE2718">
        <w:t xml:space="preserve"> </w:t>
      </w:r>
      <w:r w:rsidR="002C5F53" w:rsidRPr="00FE2718">
        <w:t>Anualmente</w:t>
      </w:r>
    </w:p>
    <w:p w14:paraId="6E4165DF" w14:textId="77777777" w:rsidR="00492230" w:rsidRPr="00FE2718" w:rsidRDefault="00492230" w:rsidP="00785ED6">
      <w:pPr>
        <w:tabs>
          <w:tab w:val="left" w:pos="3402"/>
        </w:tabs>
        <w:suppressAutoHyphens/>
        <w:ind w:left="3402" w:right="-1"/>
        <w:rPr>
          <w:rFonts w:ascii="Times New Roman" w:hAnsi="Times New Roman" w:cs="Times New Roman"/>
          <w:b/>
          <w:sz w:val="24"/>
        </w:rPr>
      </w:pPr>
    </w:p>
    <w:p w14:paraId="5DEE08F5" w14:textId="77777777" w:rsidR="002C5F53" w:rsidRPr="00FE2718" w:rsidRDefault="002C5F53" w:rsidP="00E70B0F">
      <w:pPr>
        <w:pStyle w:val="Recuodecorpodetexto"/>
        <w:numPr>
          <w:ilvl w:val="0"/>
          <w:numId w:val="15"/>
        </w:numPr>
        <w:spacing w:after="0"/>
        <w:ind w:left="3119" w:right="-1" w:hanging="284"/>
        <w:rPr>
          <w:rFonts w:ascii="Times New Roman" w:hAnsi="Times New Roman" w:cs="Times New Roman"/>
          <w:bCs/>
          <w:sz w:val="24"/>
        </w:rPr>
      </w:pPr>
      <w:r w:rsidRPr="00FE2718">
        <w:rPr>
          <w:rFonts w:ascii="Times New Roman" w:hAnsi="Times New Roman" w:cs="Times New Roman"/>
          <w:sz w:val="24"/>
        </w:rPr>
        <w:t>Lavar áreas acarpetadas;</w:t>
      </w:r>
    </w:p>
    <w:p w14:paraId="0FDA7D0B" w14:textId="77777777" w:rsidR="002C5F53" w:rsidRPr="00FE2718" w:rsidRDefault="002C5F53" w:rsidP="00E70B0F">
      <w:pPr>
        <w:pStyle w:val="Recuodecorpodetexto"/>
        <w:numPr>
          <w:ilvl w:val="0"/>
          <w:numId w:val="15"/>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L</w:t>
      </w:r>
      <w:r w:rsidRPr="00FE2718">
        <w:rPr>
          <w:rFonts w:ascii="Times New Roman" w:hAnsi="Times New Roman" w:cs="Times New Roman"/>
          <w:sz w:val="24"/>
        </w:rPr>
        <w:t>impar calhas e grelhas;</w:t>
      </w:r>
    </w:p>
    <w:p w14:paraId="4BFBC0E6" w14:textId="77777777" w:rsidR="002C5F53" w:rsidRPr="00FE2718" w:rsidRDefault="002C5F53" w:rsidP="00E70B0F">
      <w:pPr>
        <w:pStyle w:val="Recuodecorpodetexto"/>
        <w:numPr>
          <w:ilvl w:val="0"/>
          <w:numId w:val="15"/>
        </w:numPr>
        <w:spacing w:after="0"/>
        <w:ind w:left="3119" w:right="-1" w:hanging="284"/>
        <w:rPr>
          <w:rFonts w:ascii="Times New Roman" w:hAnsi="Times New Roman" w:cs="Times New Roman"/>
          <w:bCs/>
          <w:sz w:val="24"/>
        </w:rPr>
      </w:pPr>
      <w:r w:rsidRPr="00FE2718">
        <w:rPr>
          <w:rFonts w:ascii="Times New Roman" w:hAnsi="Times New Roman" w:cs="Times New Roman"/>
          <w:bCs/>
          <w:sz w:val="24"/>
        </w:rPr>
        <w:t>Efetuar a dedetização, descupinização e desratização geral das instalações citadas no Item 4 do presente Termo de Referência (no mínimo, uma</w:t>
      </w:r>
      <w:r w:rsidR="00622FB2" w:rsidRPr="00FE2718">
        <w:rPr>
          <w:rFonts w:ascii="Times New Roman" w:hAnsi="Times New Roman" w:cs="Times New Roman"/>
          <w:bCs/>
          <w:sz w:val="24"/>
        </w:rPr>
        <w:t xml:space="preserve"> </w:t>
      </w:r>
      <w:r w:rsidRPr="00FE2718">
        <w:rPr>
          <w:rFonts w:ascii="Times New Roman" w:hAnsi="Times New Roman" w:cs="Times New Roman"/>
          <w:bCs/>
          <w:sz w:val="24"/>
        </w:rPr>
        <w:t>aplicação a cada 6 meses);</w:t>
      </w:r>
    </w:p>
    <w:p w14:paraId="14241059" w14:textId="77777777" w:rsidR="002C5F53" w:rsidRPr="00FE2718" w:rsidRDefault="002C5F53" w:rsidP="00E70B0F">
      <w:pPr>
        <w:pStyle w:val="Recuodecorpodetexto"/>
        <w:tabs>
          <w:tab w:val="left" w:pos="4253"/>
        </w:tabs>
        <w:ind w:left="3969" w:right="-1" w:hanging="283"/>
        <w:rPr>
          <w:rFonts w:ascii="Times New Roman" w:hAnsi="Times New Roman" w:cs="Times New Roman"/>
          <w:bCs/>
          <w:sz w:val="24"/>
        </w:rPr>
      </w:pPr>
      <w:r w:rsidRPr="00FE2718">
        <w:rPr>
          <w:rFonts w:ascii="Times New Roman" w:hAnsi="Times New Roman" w:cs="Times New Roman"/>
          <w:bCs/>
          <w:sz w:val="24"/>
        </w:rPr>
        <w:t xml:space="preserve">c1) </w:t>
      </w:r>
      <w:r w:rsidRPr="00FE2718">
        <w:rPr>
          <w:rFonts w:ascii="Times New Roman" w:hAnsi="Times New Roman" w:cs="Times New Roman"/>
          <w:bCs/>
          <w:sz w:val="24"/>
        </w:rPr>
        <w:tab/>
        <w:t>A licitante vencedora deverá usar produtos químicos comprovadamente autorizados pelo órgão governamental competente e que não sejam nocivos à saúde;</w:t>
      </w:r>
    </w:p>
    <w:p w14:paraId="4693E32C" w14:textId="77777777" w:rsidR="002C5F53" w:rsidRPr="00FE2718" w:rsidRDefault="002C5F53" w:rsidP="00E70B0F">
      <w:pPr>
        <w:pStyle w:val="Recuodecorpodetexto"/>
        <w:tabs>
          <w:tab w:val="left" w:pos="4253"/>
        </w:tabs>
        <w:ind w:left="3969" w:right="-1" w:hanging="283"/>
        <w:rPr>
          <w:rFonts w:ascii="Times New Roman" w:hAnsi="Times New Roman" w:cs="Times New Roman"/>
          <w:bCs/>
          <w:sz w:val="24"/>
        </w:rPr>
      </w:pPr>
      <w:r w:rsidRPr="00FE2718">
        <w:rPr>
          <w:rFonts w:ascii="Times New Roman" w:hAnsi="Times New Roman" w:cs="Times New Roman"/>
          <w:bCs/>
          <w:sz w:val="24"/>
        </w:rPr>
        <w:t xml:space="preserve">c2) </w:t>
      </w:r>
      <w:r w:rsidRPr="00FE2718">
        <w:rPr>
          <w:rFonts w:ascii="Times New Roman" w:hAnsi="Times New Roman" w:cs="Times New Roman"/>
          <w:bCs/>
          <w:sz w:val="24"/>
        </w:rPr>
        <w:tab/>
        <w:t>A aplicação dar-se-á em data e horário a serem acordados com a Fiscalização;</w:t>
      </w:r>
    </w:p>
    <w:p w14:paraId="327EFBB5" w14:textId="77777777" w:rsidR="002C5F53" w:rsidRPr="00FE2718" w:rsidRDefault="002C5F53" w:rsidP="00E70B0F">
      <w:pPr>
        <w:tabs>
          <w:tab w:val="left" w:pos="4253"/>
        </w:tabs>
        <w:suppressAutoHyphens/>
        <w:ind w:left="3969" w:right="-1" w:hanging="283"/>
        <w:rPr>
          <w:rFonts w:ascii="Times New Roman" w:hAnsi="Times New Roman" w:cs="Times New Roman"/>
          <w:bCs/>
          <w:sz w:val="24"/>
        </w:rPr>
      </w:pPr>
      <w:r w:rsidRPr="00FE2718">
        <w:rPr>
          <w:rFonts w:ascii="Times New Roman" w:hAnsi="Times New Roman" w:cs="Times New Roman"/>
          <w:bCs/>
          <w:sz w:val="24"/>
        </w:rPr>
        <w:t>c3)</w:t>
      </w:r>
      <w:r w:rsidRPr="00FE2718">
        <w:rPr>
          <w:rFonts w:ascii="Times New Roman" w:hAnsi="Times New Roman" w:cs="Times New Roman"/>
          <w:bCs/>
          <w:sz w:val="24"/>
        </w:rPr>
        <w:tab/>
        <w:t>Para a execução, a licitante vencedora deverá utilizar os serviços de firmas especializadas no ramo e devidamente autorizadas pelos órgãos competentes; a documentação da Empresa e do seu Responsável Técnico deverá ser apresentada à Fiscalização da CODEVASF antecipadamente para aprovação.</w:t>
      </w:r>
    </w:p>
    <w:p w14:paraId="4C8B17BC" w14:textId="77777777" w:rsidR="002C5F53" w:rsidRPr="00FE2718" w:rsidRDefault="002C5F53" w:rsidP="00E70B0F">
      <w:pPr>
        <w:tabs>
          <w:tab w:val="left" w:pos="4820"/>
        </w:tabs>
        <w:suppressAutoHyphens/>
        <w:ind w:left="4962" w:right="-1" w:hanging="283"/>
        <w:rPr>
          <w:rFonts w:ascii="Times New Roman" w:hAnsi="Times New Roman" w:cs="Times New Roman"/>
          <w:bCs/>
          <w:sz w:val="24"/>
        </w:rPr>
      </w:pPr>
      <w:r w:rsidRPr="00FE2718">
        <w:rPr>
          <w:rFonts w:ascii="Times New Roman" w:hAnsi="Times New Roman" w:cs="Times New Roman"/>
          <w:bCs/>
          <w:sz w:val="24"/>
        </w:rPr>
        <w:t>c3.1)</w:t>
      </w:r>
      <w:r w:rsidRPr="00FE2718">
        <w:rPr>
          <w:rFonts w:ascii="Times New Roman" w:hAnsi="Times New Roman" w:cs="Times New Roman"/>
          <w:bCs/>
          <w:sz w:val="24"/>
        </w:rPr>
        <w:tab/>
        <w:t>Para os serviços de dedetização, descupinização e desratização, permitir-se-á a subcontratação, desde que a subcontratada atenda às mesmas condições de habilitação da CONTRATADA na licitação.</w:t>
      </w:r>
    </w:p>
    <w:p w14:paraId="0F1A5DFE" w14:textId="77333DC4" w:rsidR="002C5F53" w:rsidRDefault="002C5F53" w:rsidP="00E70B0F">
      <w:pPr>
        <w:tabs>
          <w:tab w:val="left" w:pos="4820"/>
        </w:tabs>
        <w:suppressAutoHyphens/>
        <w:ind w:left="4962" w:right="-1" w:hanging="283"/>
        <w:rPr>
          <w:rFonts w:ascii="Times New Roman" w:hAnsi="Times New Roman" w:cs="Times New Roman"/>
          <w:bCs/>
          <w:sz w:val="24"/>
        </w:rPr>
      </w:pPr>
      <w:r w:rsidRPr="00FE2718">
        <w:rPr>
          <w:rFonts w:ascii="Times New Roman" w:hAnsi="Times New Roman" w:cs="Times New Roman"/>
          <w:bCs/>
          <w:sz w:val="24"/>
        </w:rPr>
        <w:t>c3.2)</w:t>
      </w:r>
      <w:r w:rsidRPr="00FE2718">
        <w:rPr>
          <w:rFonts w:ascii="Times New Roman" w:hAnsi="Times New Roman" w:cs="Times New Roman"/>
          <w:bCs/>
          <w:sz w:val="24"/>
        </w:rPr>
        <w:tab/>
        <w:t>A CONTRATADA é responsável por quaisquer vícios, defeitos ou problemas decorrentes dos serviços prestados pela subcontratada.</w:t>
      </w:r>
    </w:p>
    <w:p w14:paraId="03D57DFF" w14:textId="304F416E" w:rsidR="00E6089D" w:rsidRDefault="00E6089D" w:rsidP="00785ED6">
      <w:pPr>
        <w:tabs>
          <w:tab w:val="left" w:pos="5103"/>
        </w:tabs>
        <w:suppressAutoHyphens/>
        <w:ind w:left="5103" w:right="-1" w:hanging="567"/>
        <w:rPr>
          <w:rFonts w:ascii="Times New Roman" w:hAnsi="Times New Roman" w:cs="Times New Roman"/>
          <w:bCs/>
          <w:sz w:val="24"/>
        </w:rPr>
      </w:pPr>
    </w:p>
    <w:p w14:paraId="3F329972" w14:textId="230CD0AA" w:rsidR="00E6089D" w:rsidRDefault="00E6089D" w:rsidP="00C7510C">
      <w:pPr>
        <w:pStyle w:val="Ttulo4"/>
      </w:pPr>
      <w:r w:rsidRPr="00FE2718">
        <w:t xml:space="preserve">O ocupante do cargo de </w:t>
      </w:r>
      <w:r w:rsidR="001C27FD">
        <w:rPr>
          <w:b/>
        </w:rPr>
        <w:t>s</w:t>
      </w:r>
      <w:r w:rsidRPr="00E6089D">
        <w:rPr>
          <w:b/>
        </w:rPr>
        <w:t>ervente</w:t>
      </w:r>
      <w:r w:rsidRPr="00FE2718">
        <w:t xml:space="preserve"> dever</w:t>
      </w:r>
      <w:r w:rsidR="001A081F">
        <w:t>á</w:t>
      </w:r>
      <w:r w:rsidRPr="00FE2718">
        <w:t xml:space="preserve"> ter o</w:t>
      </w:r>
      <w:r>
        <w:t>s</w:t>
      </w:r>
      <w:r w:rsidRPr="00FE2718">
        <w:t xml:space="preserve"> curso</w:t>
      </w:r>
      <w:r>
        <w:t>s</w:t>
      </w:r>
      <w:r w:rsidRPr="00FE2718">
        <w:t xml:space="preserve"> </w:t>
      </w:r>
      <w:r>
        <w:t>NR-12</w:t>
      </w:r>
      <w:r w:rsidRPr="00FE2718">
        <w:t xml:space="preserve"> e NR-35. Caso não tenha a contratada deverá custear a capacitação do empregado.</w:t>
      </w:r>
    </w:p>
    <w:p w14:paraId="019492D3" w14:textId="77777777" w:rsidR="005412FC" w:rsidRPr="00FE2718" w:rsidRDefault="005412FC" w:rsidP="00785ED6">
      <w:pPr>
        <w:tabs>
          <w:tab w:val="left" w:pos="5103"/>
        </w:tabs>
        <w:suppressAutoHyphens/>
        <w:ind w:left="5103" w:right="-1" w:hanging="567"/>
        <w:rPr>
          <w:rFonts w:ascii="Times New Roman" w:hAnsi="Times New Roman" w:cs="Times New Roman"/>
          <w:bCs/>
          <w:sz w:val="24"/>
        </w:rPr>
      </w:pPr>
    </w:p>
    <w:p w14:paraId="3BD148F2" w14:textId="116D1899" w:rsidR="002C5F53" w:rsidRPr="00FE2718" w:rsidRDefault="002C5F53" w:rsidP="00C7510C">
      <w:pPr>
        <w:pStyle w:val="Ttulo3"/>
      </w:pPr>
      <w:r w:rsidRPr="00FE2718">
        <w:t xml:space="preserve">Os serviços de </w:t>
      </w:r>
      <w:r w:rsidRPr="00FE2718">
        <w:rPr>
          <w:b/>
        </w:rPr>
        <w:t>copeiragem</w:t>
      </w:r>
      <w:r w:rsidRPr="00FE2718">
        <w:t xml:space="preserve"> devem ser executados de segunda a sexta-feira, observando-se a jornada de </w:t>
      </w:r>
      <w:r w:rsidR="003F3EC0" w:rsidRPr="00D825E2">
        <w:rPr>
          <w:b/>
        </w:rPr>
        <w:t>3</w:t>
      </w:r>
      <w:r w:rsidRPr="00D825E2">
        <w:rPr>
          <w:b/>
        </w:rPr>
        <w:t>0 horas semanais</w:t>
      </w:r>
      <w:r w:rsidRPr="00FE2718">
        <w:t xml:space="preserve">, o intervalo legal para </w:t>
      </w:r>
      <w:r w:rsidR="004A429E">
        <w:t>refeição</w:t>
      </w:r>
      <w:r w:rsidRPr="00FE2718">
        <w:t xml:space="preserve"> e repouso, e a escala dos postos definida pela </w:t>
      </w:r>
      <w:r w:rsidR="00E13C8F" w:rsidRPr="00FE2718">
        <w:t>FISCALIZAÇÃO</w:t>
      </w:r>
      <w:r w:rsidRPr="00FE2718">
        <w:t>.</w:t>
      </w:r>
    </w:p>
    <w:p w14:paraId="66E850C4" w14:textId="77777777" w:rsidR="00240D19" w:rsidRPr="00FE2718" w:rsidRDefault="00240D19" w:rsidP="00240D19">
      <w:pPr>
        <w:rPr>
          <w:rFonts w:ascii="Times New Roman" w:hAnsi="Times New Roman" w:cs="Times New Roman"/>
          <w:sz w:val="24"/>
          <w:lang w:eastAsia="pt-BR"/>
        </w:rPr>
      </w:pPr>
    </w:p>
    <w:p w14:paraId="796F673C" w14:textId="77777777" w:rsidR="002C5F53" w:rsidRPr="00FE2718" w:rsidRDefault="002C5F53" w:rsidP="00C7510C">
      <w:pPr>
        <w:pStyle w:val="Ttulo4"/>
      </w:pPr>
      <w:r w:rsidRPr="00FE2718">
        <w:t>Constituem obrigações dos copeiros a execução dos serviços de copeiragem conforme discriminado abaixo:</w:t>
      </w:r>
    </w:p>
    <w:p w14:paraId="41D8688D" w14:textId="77777777" w:rsidR="00A04566" w:rsidRPr="00FE2718" w:rsidRDefault="00A04566" w:rsidP="00785ED6">
      <w:pPr>
        <w:suppressAutoHyphens/>
        <w:ind w:left="2552" w:right="-1"/>
        <w:rPr>
          <w:rFonts w:ascii="Times New Roman" w:hAnsi="Times New Roman" w:cs="Times New Roman"/>
          <w:sz w:val="24"/>
        </w:rPr>
      </w:pPr>
    </w:p>
    <w:p w14:paraId="262FB786"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Manusear, preparar e servir bebidas e alimentos;</w:t>
      </w:r>
    </w:p>
    <w:p w14:paraId="0FA06267"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Zelar pelo armazenamento e conservação de bebidas e alimentos;</w:t>
      </w:r>
    </w:p>
    <w:p w14:paraId="16EBD147"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 xml:space="preserve">Preparar bandejas, pratos e mesas; </w:t>
      </w:r>
    </w:p>
    <w:p w14:paraId="6FC84BAF"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Recolher bandejas, xícaras, copos, garrafas térmicas, jarras e demais utensílios utilizados;</w:t>
      </w:r>
    </w:p>
    <w:p w14:paraId="720C6FEF"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Manter os utensílios de copa devidamente organizados, guardados, limpos e higienizados;</w:t>
      </w:r>
    </w:p>
    <w:p w14:paraId="622F0B4C"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Manter limpos os equipamentos da copa, tais como geladeira, fogão, micro-ondas e armários;</w:t>
      </w:r>
    </w:p>
    <w:p w14:paraId="41D15CF8"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 xml:space="preserve">Manter os ambientes de copa e refeitório sempre limpos, higienizados e organizados; </w:t>
      </w:r>
    </w:p>
    <w:p w14:paraId="17E86153"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Zelar pela ordem e segurança do local;</w:t>
      </w:r>
    </w:p>
    <w:p w14:paraId="48EA6EB7" w14:textId="77777777" w:rsidR="002C5F53" w:rsidRPr="00FE2718" w:rsidRDefault="002C5F53" w:rsidP="00E70B0F">
      <w:pPr>
        <w:numPr>
          <w:ilvl w:val="0"/>
          <w:numId w:val="16"/>
        </w:numPr>
        <w:tabs>
          <w:tab w:val="left" w:pos="3119"/>
          <w:tab w:val="left" w:pos="396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Evitar danos e perdas de materiais;</w:t>
      </w:r>
    </w:p>
    <w:p w14:paraId="64A639D8" w14:textId="77777777" w:rsidR="002C5F53" w:rsidRPr="00FE2718" w:rsidRDefault="002C5F53" w:rsidP="00E70B0F">
      <w:pPr>
        <w:pStyle w:val="Cabealho"/>
        <w:numPr>
          <w:ilvl w:val="0"/>
          <w:numId w:val="16"/>
        </w:numPr>
        <w:tabs>
          <w:tab w:val="clear" w:pos="4252"/>
          <w:tab w:val="clear" w:pos="8504"/>
          <w:tab w:val="left" w:pos="3119"/>
          <w:tab w:val="left" w:pos="3969"/>
        </w:tabs>
        <w:ind w:left="3119" w:right="-1" w:hanging="284"/>
        <w:rPr>
          <w:rFonts w:ascii="Times New Roman" w:hAnsi="Times New Roman" w:cs="Times New Roman"/>
          <w:sz w:val="24"/>
        </w:rPr>
      </w:pPr>
      <w:r w:rsidRPr="00FE2718">
        <w:rPr>
          <w:rFonts w:ascii="Times New Roman" w:hAnsi="Times New Roman" w:cs="Times New Roman"/>
          <w:sz w:val="24"/>
        </w:rPr>
        <w:t>Receber o material de consumo e de limpeza e os utensílios, tais como açúcar, café, coador de café, detergente, garrafa térmica, controlar o estoque mínimo, relacionar e encaminhar à Fiscalização as necessidades de suprimentos;</w:t>
      </w:r>
    </w:p>
    <w:p w14:paraId="58060BBA" w14:textId="77777777" w:rsidR="002C5F53" w:rsidRPr="00FE2718" w:rsidRDefault="002C5F53" w:rsidP="00E70B0F">
      <w:pPr>
        <w:pStyle w:val="Cabealho"/>
        <w:numPr>
          <w:ilvl w:val="0"/>
          <w:numId w:val="16"/>
        </w:numPr>
        <w:tabs>
          <w:tab w:val="clear" w:pos="4252"/>
          <w:tab w:val="clear" w:pos="8504"/>
          <w:tab w:val="left" w:pos="3119"/>
        </w:tabs>
        <w:ind w:left="3119" w:right="-1" w:hanging="284"/>
        <w:rPr>
          <w:rFonts w:ascii="Times New Roman" w:hAnsi="Times New Roman" w:cs="Times New Roman"/>
          <w:sz w:val="24"/>
        </w:rPr>
      </w:pPr>
      <w:r w:rsidRPr="00FE2718">
        <w:rPr>
          <w:rFonts w:ascii="Times New Roman" w:hAnsi="Times New Roman" w:cs="Times New Roman"/>
          <w:sz w:val="24"/>
        </w:rPr>
        <w:t>Zelar pelo funcionamento dos equipamentos colocados à sua disposição, comunicando, de imediato, qualquer dificuldade, defeito ou dano que venham a impedir o bom andamento das atividades;</w:t>
      </w:r>
    </w:p>
    <w:p w14:paraId="7AFCCCDD" w14:textId="77777777" w:rsidR="002C5F53" w:rsidRPr="00FE2718" w:rsidRDefault="002C5F53" w:rsidP="00E70B0F">
      <w:pPr>
        <w:numPr>
          <w:ilvl w:val="0"/>
          <w:numId w:val="16"/>
        </w:numPr>
        <w:tabs>
          <w:tab w:val="left" w:pos="3119"/>
          <w:tab w:val="left" w:pos="396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Observar a disciplina e horário de trabalho;</w:t>
      </w:r>
    </w:p>
    <w:p w14:paraId="4F4C2283"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Tratar com urbanidade as pessoas; e</w:t>
      </w:r>
    </w:p>
    <w:p w14:paraId="36D4C88B" w14:textId="77777777" w:rsidR="002C5F53" w:rsidRPr="00FE2718" w:rsidRDefault="002C5F53" w:rsidP="00E70B0F">
      <w:pPr>
        <w:numPr>
          <w:ilvl w:val="0"/>
          <w:numId w:val="16"/>
        </w:numPr>
        <w:tabs>
          <w:tab w:val="left" w:pos="3119"/>
        </w:tabs>
        <w:autoSpaceDE w:val="0"/>
        <w:autoSpaceDN w:val="0"/>
        <w:adjustRightInd w:val="0"/>
        <w:ind w:left="3119" w:right="-1" w:hanging="284"/>
        <w:rPr>
          <w:rFonts w:ascii="Times New Roman" w:hAnsi="Times New Roman" w:cs="Times New Roman"/>
          <w:sz w:val="24"/>
        </w:rPr>
      </w:pPr>
      <w:r w:rsidRPr="00FE2718">
        <w:rPr>
          <w:rFonts w:ascii="Times New Roman" w:hAnsi="Times New Roman" w:cs="Times New Roman"/>
          <w:sz w:val="24"/>
        </w:rPr>
        <w:t>Executar outras tarefas compatíveis com as exigências para o exercício da função.</w:t>
      </w:r>
    </w:p>
    <w:p w14:paraId="1C1E44E1" w14:textId="77777777" w:rsidR="00240D19" w:rsidRPr="00FE2718" w:rsidRDefault="00240D19" w:rsidP="00240D19">
      <w:pPr>
        <w:tabs>
          <w:tab w:val="left" w:pos="3119"/>
        </w:tabs>
        <w:autoSpaceDE w:val="0"/>
        <w:autoSpaceDN w:val="0"/>
        <w:adjustRightInd w:val="0"/>
        <w:ind w:left="3119" w:right="-1"/>
        <w:rPr>
          <w:rFonts w:ascii="Times New Roman" w:hAnsi="Times New Roman" w:cs="Times New Roman"/>
          <w:sz w:val="24"/>
        </w:rPr>
      </w:pPr>
    </w:p>
    <w:p w14:paraId="5045310C" w14:textId="57B19CFD" w:rsidR="002C5F53" w:rsidRPr="005D2079" w:rsidRDefault="002C5F53" w:rsidP="00C7510C">
      <w:pPr>
        <w:pStyle w:val="Ttulo3"/>
      </w:pPr>
      <w:r w:rsidRPr="005D2079">
        <w:t xml:space="preserve">Os serviços de </w:t>
      </w:r>
      <w:r w:rsidRPr="005D2079">
        <w:rPr>
          <w:b/>
        </w:rPr>
        <w:t>recep</w:t>
      </w:r>
      <w:r w:rsidR="00987CD5" w:rsidRPr="005D2079">
        <w:rPr>
          <w:b/>
        </w:rPr>
        <w:t>cionista I</w:t>
      </w:r>
      <w:r w:rsidRPr="005D2079">
        <w:t xml:space="preserve"> devem ser executados de segunda a sexta-feira, observando-se a jornada de </w:t>
      </w:r>
      <w:r w:rsidR="00220CEF" w:rsidRPr="005D2079">
        <w:rPr>
          <w:b/>
        </w:rPr>
        <w:t>3</w:t>
      </w:r>
      <w:r w:rsidRPr="005D2079">
        <w:rPr>
          <w:b/>
        </w:rPr>
        <w:t>0 horas semanais</w:t>
      </w:r>
      <w:r w:rsidRPr="005D2079">
        <w:t xml:space="preserve">, o intervalo legal para </w:t>
      </w:r>
      <w:r w:rsidR="004A429E" w:rsidRPr="005D2079">
        <w:t>refeição</w:t>
      </w:r>
      <w:r w:rsidRPr="005D2079">
        <w:t xml:space="preserve"> e repouso, e a escala dos postos definida pela </w:t>
      </w:r>
      <w:r w:rsidR="00833FF6" w:rsidRPr="005D2079">
        <w:t>FISCALIZAÇÃO</w:t>
      </w:r>
      <w:r w:rsidRPr="005D2079">
        <w:t>.</w:t>
      </w:r>
    </w:p>
    <w:p w14:paraId="097773E0" w14:textId="77777777" w:rsidR="00240D19" w:rsidRPr="005D2079" w:rsidRDefault="00240D19" w:rsidP="00240D19">
      <w:pPr>
        <w:rPr>
          <w:rFonts w:ascii="Times New Roman" w:hAnsi="Times New Roman" w:cs="Times New Roman"/>
          <w:sz w:val="24"/>
          <w:lang w:eastAsia="pt-BR"/>
        </w:rPr>
      </w:pPr>
    </w:p>
    <w:p w14:paraId="46A51C09" w14:textId="77777777" w:rsidR="002C5F53" w:rsidRPr="005D2079" w:rsidRDefault="002C5F53" w:rsidP="00C7510C">
      <w:pPr>
        <w:pStyle w:val="Ttulo4"/>
      </w:pPr>
      <w:r w:rsidRPr="005D2079">
        <w:t>Constituem obrigações dos recepcionistas a execução dos serviços de recepç</w:t>
      </w:r>
      <w:r w:rsidR="00A04566" w:rsidRPr="005D2079">
        <w:t>ão conforme discriminado abaixo:</w:t>
      </w:r>
    </w:p>
    <w:p w14:paraId="47315FEF" w14:textId="77777777" w:rsidR="00A04566" w:rsidRPr="005D2079" w:rsidRDefault="00A04566" w:rsidP="00F657AA">
      <w:pPr>
        <w:suppressAutoHyphens/>
        <w:ind w:left="2552"/>
        <w:rPr>
          <w:rFonts w:ascii="Times New Roman" w:hAnsi="Times New Roman" w:cs="Times New Roman"/>
          <w:sz w:val="24"/>
        </w:rPr>
      </w:pPr>
    </w:p>
    <w:p w14:paraId="4C3A256C"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Controle de entrada e saída de visitantes, conforme normativos da CODEVASF (em especial a N-205 - Norma de Segurança dos Prédios da Codevasf</w:t>
      </w:r>
      <w:r w:rsidR="002D3423" w:rsidRPr="005D2079">
        <w:rPr>
          <w:rFonts w:ascii="Times New Roman" w:hAnsi="Times New Roman" w:cs="Times New Roman"/>
          <w:sz w:val="24"/>
        </w:rPr>
        <w:t>)</w:t>
      </w:r>
      <w:r w:rsidRPr="005D2079">
        <w:rPr>
          <w:rFonts w:ascii="Times New Roman" w:hAnsi="Times New Roman" w:cs="Times New Roman"/>
          <w:sz w:val="24"/>
        </w:rPr>
        <w:t>;</w:t>
      </w:r>
    </w:p>
    <w:p w14:paraId="6DBA72A7"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lastRenderedPageBreak/>
        <w:t>Registro em livro próprio da movimentação diária de entrada e saída de visitantes;</w:t>
      </w:r>
    </w:p>
    <w:p w14:paraId="24CD6961"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Identificação do visitante mediante apresentação de identificação oficial;</w:t>
      </w:r>
    </w:p>
    <w:p w14:paraId="775079B0"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Conta</w:t>
      </w:r>
      <w:r w:rsidR="0051747A" w:rsidRPr="005D2079">
        <w:rPr>
          <w:rFonts w:ascii="Times New Roman" w:hAnsi="Times New Roman" w:cs="Times New Roman"/>
          <w:sz w:val="24"/>
        </w:rPr>
        <w:t>c</w:t>
      </w:r>
      <w:r w:rsidRPr="005D2079">
        <w:rPr>
          <w:rFonts w:ascii="Times New Roman" w:hAnsi="Times New Roman" w:cs="Times New Roman"/>
          <w:sz w:val="24"/>
        </w:rPr>
        <w:t>tar as unidades internas da empresa para encaminhamento do visitante;</w:t>
      </w:r>
    </w:p>
    <w:p w14:paraId="655951C4"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Encaminhamento do visitante, após confirmação da pessoa contatada, aos locais pretendidos;</w:t>
      </w:r>
    </w:p>
    <w:p w14:paraId="2EA2BDB9"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Fornecimento de crachá de identificação aos visitantes;</w:t>
      </w:r>
    </w:p>
    <w:p w14:paraId="34551CCD"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Operar o sistema da Catraca Eletrônica com registro de entrada e saída;</w:t>
      </w:r>
    </w:p>
    <w:p w14:paraId="403EBFF6"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Atendimento telefônico na portaria do prédio (não caracterizando serviço de telefonia);</w:t>
      </w:r>
    </w:p>
    <w:p w14:paraId="425711E4" w14:textId="77777777" w:rsidR="002C5F53" w:rsidRPr="005D2079" w:rsidRDefault="002C5F53"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Controlar saídas de bens e/ou materiais pela portaria que deverá ser somente com autorização da Gerência Regional de Administração e Suporte Logístico – 2ª GRA;</w:t>
      </w:r>
    </w:p>
    <w:p w14:paraId="21562348" w14:textId="77777777" w:rsidR="002C5F53" w:rsidRPr="005D2079" w:rsidRDefault="002C5F53" w:rsidP="00E70B0F">
      <w:pPr>
        <w:numPr>
          <w:ilvl w:val="0"/>
          <w:numId w:val="17"/>
        </w:numPr>
        <w:tabs>
          <w:tab w:val="left" w:pos="3119"/>
          <w:tab w:val="left" w:pos="396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Executar outras tarefas compatíveis com as exigências para o exercício da função.</w:t>
      </w:r>
    </w:p>
    <w:p w14:paraId="009457A1" w14:textId="77777777" w:rsidR="009109D1" w:rsidRPr="005D2079" w:rsidRDefault="009109D1" w:rsidP="00785ED6">
      <w:pPr>
        <w:tabs>
          <w:tab w:val="left" w:pos="3119"/>
          <w:tab w:val="left" w:pos="3969"/>
        </w:tabs>
        <w:autoSpaceDE w:val="0"/>
        <w:autoSpaceDN w:val="0"/>
        <w:ind w:left="3119"/>
        <w:rPr>
          <w:rFonts w:ascii="Times New Roman" w:hAnsi="Times New Roman" w:cs="Times New Roman"/>
          <w:sz w:val="24"/>
        </w:rPr>
      </w:pPr>
    </w:p>
    <w:p w14:paraId="55F26021" w14:textId="7F4CDB31" w:rsidR="002C5F53" w:rsidRPr="005D2079" w:rsidRDefault="002C5F53" w:rsidP="00C7510C">
      <w:pPr>
        <w:pStyle w:val="Ttulo4"/>
      </w:pPr>
      <w:r w:rsidRPr="005D2079">
        <w:t>Será exigido do recepcionista a escolaridade m</w:t>
      </w:r>
      <w:r w:rsidR="009109D1" w:rsidRPr="005D2079">
        <w:t>ínima de Ensino Médio completo e</w:t>
      </w:r>
      <w:r w:rsidRPr="005D2079">
        <w:t xml:space="preserve"> conhecimentos de informática.</w:t>
      </w:r>
    </w:p>
    <w:p w14:paraId="4281DCE3" w14:textId="0B03D47F" w:rsidR="001A4C9F" w:rsidRPr="005D2079" w:rsidRDefault="001A4C9F" w:rsidP="001A4C9F">
      <w:pPr>
        <w:rPr>
          <w:rFonts w:ascii="Times New Roman" w:hAnsi="Times New Roman" w:cs="Times New Roman"/>
          <w:lang w:eastAsia="pt-BR"/>
        </w:rPr>
      </w:pPr>
    </w:p>
    <w:p w14:paraId="53C43B3F" w14:textId="63939146" w:rsidR="001A4C9F" w:rsidRPr="005D2079" w:rsidRDefault="001A4C9F" w:rsidP="00C7510C">
      <w:pPr>
        <w:pStyle w:val="Ttulo3"/>
      </w:pPr>
      <w:r w:rsidRPr="005D2079">
        <w:t xml:space="preserve">Os serviços de </w:t>
      </w:r>
      <w:r w:rsidRPr="005D2079">
        <w:rPr>
          <w:b/>
        </w:rPr>
        <w:t>recepcionista II</w:t>
      </w:r>
      <w:r w:rsidRPr="005D2079">
        <w:t xml:space="preserve"> devem ser executados de segunda a sexta-feira, observando-se a jornada de </w:t>
      </w:r>
      <w:r w:rsidRPr="005D2079">
        <w:rPr>
          <w:b/>
        </w:rPr>
        <w:t>40 horas semanais</w:t>
      </w:r>
      <w:r w:rsidRPr="005D2079">
        <w:t xml:space="preserve">, o intervalo legal para </w:t>
      </w:r>
      <w:r w:rsidR="004A429E" w:rsidRPr="005D2079">
        <w:t>refeição</w:t>
      </w:r>
      <w:r w:rsidRPr="005D2079">
        <w:t xml:space="preserve"> e repouso, e a escala dos postos definida pela </w:t>
      </w:r>
      <w:r w:rsidR="00833FF6" w:rsidRPr="005D2079">
        <w:t>FISCALIZAÇÃO</w:t>
      </w:r>
      <w:r w:rsidRPr="005D2079">
        <w:t>.</w:t>
      </w:r>
    </w:p>
    <w:p w14:paraId="2A21BAB4" w14:textId="77777777" w:rsidR="001A4C9F" w:rsidRPr="005D2079" w:rsidRDefault="001A4C9F" w:rsidP="001A4C9F">
      <w:pPr>
        <w:rPr>
          <w:rFonts w:ascii="Times New Roman" w:hAnsi="Times New Roman" w:cs="Times New Roman"/>
          <w:sz w:val="24"/>
          <w:lang w:eastAsia="pt-BR"/>
        </w:rPr>
      </w:pPr>
    </w:p>
    <w:p w14:paraId="6B04448F" w14:textId="77777777" w:rsidR="001A4C9F" w:rsidRPr="005D2079" w:rsidRDefault="001A4C9F" w:rsidP="00C7510C">
      <w:pPr>
        <w:pStyle w:val="Ttulo4"/>
      </w:pPr>
      <w:r w:rsidRPr="005D2079">
        <w:t>Constituem obrigações dos recepcionistas a execução dos serviços de recepção conforme discriminado abaixo:</w:t>
      </w:r>
    </w:p>
    <w:p w14:paraId="1DC7127E" w14:textId="77777777" w:rsidR="001A4C9F" w:rsidRPr="005D2079" w:rsidRDefault="001A4C9F" w:rsidP="001A4C9F">
      <w:pPr>
        <w:suppressAutoHyphens/>
        <w:ind w:left="2552" w:right="-1"/>
        <w:rPr>
          <w:rFonts w:ascii="Times New Roman" w:hAnsi="Times New Roman" w:cs="Times New Roman"/>
          <w:sz w:val="24"/>
        </w:rPr>
      </w:pPr>
    </w:p>
    <w:p w14:paraId="791D3F04"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Controle de entrada e saída de visitantes, conforme normativos da CODEVASF (em especial a N-205 - Norma de Segurança dos Prédios da Codevasf);</w:t>
      </w:r>
    </w:p>
    <w:p w14:paraId="72077516"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Registro em livro próprio da movimentação diária de entrada e saída de visitantes;</w:t>
      </w:r>
    </w:p>
    <w:p w14:paraId="2323B7EB"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Identificação do visitante mediante apresentação de identificação oficial;</w:t>
      </w:r>
    </w:p>
    <w:p w14:paraId="2C536DA4"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Contactar as unidades internas da empresa para encaminhamento do visitante;</w:t>
      </w:r>
    </w:p>
    <w:p w14:paraId="17A1FA0F"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Encaminhamento do visitante, após confirmação da pessoa contatada, aos locais pretendidos;</w:t>
      </w:r>
    </w:p>
    <w:p w14:paraId="3C02BDE2"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Fornecimento de crachá de identificação aos visitantes;</w:t>
      </w:r>
    </w:p>
    <w:p w14:paraId="503B55ED"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Operar o sistema da Catraca Eletrônica com registro de entrada e saída;</w:t>
      </w:r>
    </w:p>
    <w:p w14:paraId="0F5C423D"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Atendimento telefônico na portaria do prédio (não caracterizando serviço de telefonia);</w:t>
      </w:r>
    </w:p>
    <w:p w14:paraId="6165C92B" w14:textId="77777777" w:rsidR="001A4C9F" w:rsidRPr="005D2079" w:rsidRDefault="001A4C9F" w:rsidP="00E70B0F">
      <w:pPr>
        <w:numPr>
          <w:ilvl w:val="0"/>
          <w:numId w:val="17"/>
        </w:numPr>
        <w:tabs>
          <w:tab w:val="left" w:pos="311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Controlar saídas de bens e/ou materiais pela portaria que deverá ser somente com autorização da Gerência Regional de Administração e Suporte Logístico – 2ª GRA;</w:t>
      </w:r>
    </w:p>
    <w:p w14:paraId="18E35A81" w14:textId="77777777" w:rsidR="001A4C9F" w:rsidRPr="005D2079" w:rsidRDefault="001A4C9F" w:rsidP="00E70B0F">
      <w:pPr>
        <w:numPr>
          <w:ilvl w:val="0"/>
          <w:numId w:val="17"/>
        </w:numPr>
        <w:tabs>
          <w:tab w:val="left" w:pos="3119"/>
          <w:tab w:val="left" w:pos="3969"/>
        </w:tabs>
        <w:autoSpaceDE w:val="0"/>
        <w:autoSpaceDN w:val="0"/>
        <w:ind w:left="3119" w:hanging="284"/>
        <w:rPr>
          <w:rFonts w:ascii="Times New Roman" w:hAnsi="Times New Roman" w:cs="Times New Roman"/>
          <w:sz w:val="24"/>
        </w:rPr>
      </w:pPr>
      <w:r w:rsidRPr="005D2079">
        <w:rPr>
          <w:rFonts w:ascii="Times New Roman" w:hAnsi="Times New Roman" w:cs="Times New Roman"/>
          <w:sz w:val="24"/>
        </w:rPr>
        <w:t>Executar outras tarefas compatíveis com as exigências para o exercício da função.</w:t>
      </w:r>
    </w:p>
    <w:p w14:paraId="6513BF35" w14:textId="77777777" w:rsidR="001A4C9F" w:rsidRPr="005D2079" w:rsidRDefault="001A4C9F" w:rsidP="001A4C9F">
      <w:pPr>
        <w:tabs>
          <w:tab w:val="left" w:pos="3119"/>
          <w:tab w:val="left" w:pos="3969"/>
        </w:tabs>
        <w:autoSpaceDE w:val="0"/>
        <w:autoSpaceDN w:val="0"/>
        <w:ind w:left="3119"/>
        <w:rPr>
          <w:rFonts w:ascii="Times New Roman" w:hAnsi="Times New Roman" w:cs="Times New Roman"/>
          <w:sz w:val="24"/>
        </w:rPr>
      </w:pPr>
    </w:p>
    <w:p w14:paraId="2CFBD26C" w14:textId="67D687BF" w:rsidR="001A4C9F" w:rsidRPr="005D2079" w:rsidRDefault="001A4C9F" w:rsidP="00C7510C">
      <w:pPr>
        <w:pStyle w:val="Ttulo4"/>
      </w:pPr>
      <w:r w:rsidRPr="005D2079">
        <w:t>Será exigido do recepcionista a escolaridade mínima de Ensino Médio completo e conhecimentos de informática.</w:t>
      </w:r>
    </w:p>
    <w:p w14:paraId="4E5EA502" w14:textId="77777777" w:rsidR="00E80298" w:rsidRPr="00FE2718" w:rsidRDefault="00E80298" w:rsidP="00785ED6">
      <w:pPr>
        <w:rPr>
          <w:rFonts w:ascii="Times New Roman" w:hAnsi="Times New Roman" w:cs="Times New Roman"/>
          <w:sz w:val="24"/>
          <w:lang w:eastAsia="pt-BR"/>
        </w:rPr>
      </w:pPr>
    </w:p>
    <w:p w14:paraId="1FED2CEC" w14:textId="0A54879D" w:rsidR="002C5F53" w:rsidRPr="00FE2718" w:rsidRDefault="002C5F53" w:rsidP="00C7510C">
      <w:pPr>
        <w:pStyle w:val="Ttulo3"/>
      </w:pPr>
      <w:r w:rsidRPr="00FE2718">
        <w:t xml:space="preserve">Os serviços de </w:t>
      </w:r>
      <w:r w:rsidR="00467C68" w:rsidRPr="00FE2718">
        <w:rPr>
          <w:b/>
        </w:rPr>
        <w:t>a</w:t>
      </w:r>
      <w:r w:rsidR="00055971">
        <w:rPr>
          <w:b/>
        </w:rPr>
        <w:t>rtífice</w:t>
      </w:r>
      <w:r w:rsidRPr="00FE2718">
        <w:t xml:space="preserve"> devem ser executados de segunda a sábado, observando-se a jornada de </w:t>
      </w:r>
      <w:r w:rsidRPr="00D825E2">
        <w:rPr>
          <w:b/>
        </w:rPr>
        <w:t>44 horas semanais</w:t>
      </w:r>
      <w:r w:rsidRPr="00FE2718">
        <w:t xml:space="preserve">, o intervalo legal para </w:t>
      </w:r>
      <w:r w:rsidR="004A429E">
        <w:t>refeição</w:t>
      </w:r>
      <w:r w:rsidRPr="00FE2718">
        <w:t xml:space="preserve"> e repouso, e a escala dos postos definida pela </w:t>
      </w:r>
      <w:r w:rsidR="00833FF6" w:rsidRPr="00FE2718">
        <w:t>FISCALIZAÇÃO</w:t>
      </w:r>
      <w:r w:rsidRPr="00FE2718">
        <w:t>.</w:t>
      </w:r>
    </w:p>
    <w:p w14:paraId="68E1227D" w14:textId="77777777" w:rsidR="00E80298" w:rsidRPr="00FE2718" w:rsidRDefault="00E80298" w:rsidP="00785ED6">
      <w:pPr>
        <w:rPr>
          <w:rFonts w:ascii="Times New Roman" w:hAnsi="Times New Roman" w:cs="Times New Roman"/>
          <w:sz w:val="24"/>
          <w:lang w:eastAsia="pt-BR"/>
        </w:rPr>
      </w:pPr>
    </w:p>
    <w:p w14:paraId="1FF4FD90" w14:textId="05B6126E" w:rsidR="002C5F53" w:rsidRPr="00FE2718" w:rsidRDefault="002C5F53" w:rsidP="00C7510C">
      <w:pPr>
        <w:pStyle w:val="Ttulo4"/>
      </w:pPr>
      <w:r w:rsidRPr="00FE2718">
        <w:t xml:space="preserve">Constituem obrigações do </w:t>
      </w:r>
      <w:r w:rsidR="00E975B5">
        <w:t>artífice</w:t>
      </w:r>
      <w:r w:rsidRPr="00FE2718">
        <w:t xml:space="preserve"> a execução dos serviços</w:t>
      </w:r>
      <w:r w:rsidR="0082103F">
        <w:t xml:space="preserve"> </w:t>
      </w:r>
      <w:r w:rsidRPr="00FE2718">
        <w:t>conforme discrim</w:t>
      </w:r>
      <w:r w:rsidR="00824D4A" w:rsidRPr="00FE2718">
        <w:t>inado abaixo:</w:t>
      </w:r>
    </w:p>
    <w:p w14:paraId="14B04339" w14:textId="77777777" w:rsidR="00824D4A" w:rsidRPr="00FE2718" w:rsidRDefault="00824D4A" w:rsidP="00785ED6">
      <w:pPr>
        <w:suppressAutoHyphens/>
        <w:ind w:left="2552" w:right="-1"/>
        <w:rPr>
          <w:rFonts w:ascii="Times New Roman" w:hAnsi="Times New Roman" w:cs="Times New Roman"/>
          <w:sz w:val="24"/>
        </w:rPr>
      </w:pPr>
    </w:p>
    <w:p w14:paraId="7EB70C57" w14:textId="51A834EC" w:rsidR="00055971" w:rsidRDefault="00055971" w:rsidP="00E70B0F">
      <w:pPr>
        <w:numPr>
          <w:ilvl w:val="3"/>
          <w:numId w:val="18"/>
        </w:numPr>
        <w:suppressAutoHyphens/>
        <w:ind w:left="3119" w:right="-1" w:hanging="283"/>
        <w:rPr>
          <w:rFonts w:ascii="Times New Roman" w:hAnsi="Times New Roman" w:cs="Times New Roman"/>
          <w:sz w:val="24"/>
        </w:rPr>
      </w:pPr>
      <w:r w:rsidRPr="00055971">
        <w:rPr>
          <w:rFonts w:ascii="Times New Roman" w:hAnsi="Times New Roman" w:cs="Times New Roman"/>
          <w:sz w:val="24"/>
        </w:rPr>
        <w:t>Inspeciona</w:t>
      </w:r>
      <w:r>
        <w:rPr>
          <w:rFonts w:ascii="Times New Roman" w:hAnsi="Times New Roman" w:cs="Times New Roman"/>
          <w:sz w:val="24"/>
        </w:rPr>
        <w:t>r</w:t>
      </w:r>
      <w:r w:rsidRPr="00055971">
        <w:rPr>
          <w:rFonts w:ascii="Times New Roman" w:hAnsi="Times New Roman" w:cs="Times New Roman"/>
          <w:sz w:val="24"/>
        </w:rPr>
        <w:t xml:space="preserve"> e realiza</w:t>
      </w:r>
      <w:r>
        <w:rPr>
          <w:rFonts w:ascii="Times New Roman" w:hAnsi="Times New Roman" w:cs="Times New Roman"/>
          <w:sz w:val="24"/>
        </w:rPr>
        <w:t>r</w:t>
      </w:r>
      <w:r w:rsidRPr="00055971">
        <w:rPr>
          <w:rFonts w:ascii="Times New Roman" w:hAnsi="Times New Roman" w:cs="Times New Roman"/>
          <w:sz w:val="24"/>
        </w:rPr>
        <w:t xml:space="preserve"> manutenções e manobra</w:t>
      </w:r>
      <w:r w:rsidR="001E268F">
        <w:rPr>
          <w:rFonts w:ascii="Times New Roman" w:hAnsi="Times New Roman" w:cs="Times New Roman"/>
          <w:sz w:val="24"/>
        </w:rPr>
        <w:t>r</w:t>
      </w:r>
      <w:r w:rsidRPr="00055971">
        <w:rPr>
          <w:rFonts w:ascii="Times New Roman" w:hAnsi="Times New Roman" w:cs="Times New Roman"/>
          <w:sz w:val="24"/>
        </w:rPr>
        <w:t xml:space="preserve"> equipamentos</w:t>
      </w:r>
      <w:r>
        <w:rPr>
          <w:rFonts w:ascii="Times New Roman" w:hAnsi="Times New Roman" w:cs="Times New Roman"/>
          <w:sz w:val="24"/>
        </w:rPr>
        <w:t>;</w:t>
      </w:r>
      <w:r w:rsidRPr="00055971">
        <w:rPr>
          <w:rFonts w:ascii="Times New Roman" w:hAnsi="Times New Roman" w:cs="Times New Roman"/>
          <w:sz w:val="24"/>
        </w:rPr>
        <w:t xml:space="preserve"> </w:t>
      </w:r>
    </w:p>
    <w:p w14:paraId="45424095" w14:textId="7BFC3204" w:rsidR="00055971" w:rsidRDefault="00055971" w:rsidP="00E70B0F">
      <w:pPr>
        <w:numPr>
          <w:ilvl w:val="3"/>
          <w:numId w:val="18"/>
        </w:numPr>
        <w:suppressAutoHyphens/>
        <w:ind w:left="3119" w:right="-1" w:hanging="283"/>
        <w:rPr>
          <w:rFonts w:ascii="Times New Roman" w:hAnsi="Times New Roman" w:cs="Times New Roman"/>
          <w:sz w:val="24"/>
        </w:rPr>
      </w:pPr>
      <w:r w:rsidRPr="00055971">
        <w:rPr>
          <w:rFonts w:ascii="Times New Roman" w:hAnsi="Times New Roman" w:cs="Times New Roman"/>
          <w:sz w:val="24"/>
        </w:rPr>
        <w:t>Programa</w:t>
      </w:r>
      <w:r>
        <w:rPr>
          <w:rFonts w:ascii="Times New Roman" w:hAnsi="Times New Roman" w:cs="Times New Roman"/>
          <w:sz w:val="24"/>
        </w:rPr>
        <w:t>r</w:t>
      </w:r>
      <w:r w:rsidRPr="00055971">
        <w:rPr>
          <w:rFonts w:ascii="Times New Roman" w:hAnsi="Times New Roman" w:cs="Times New Roman"/>
          <w:sz w:val="24"/>
        </w:rPr>
        <w:t xml:space="preserve"> e realiza</w:t>
      </w:r>
      <w:r>
        <w:rPr>
          <w:rFonts w:ascii="Times New Roman" w:hAnsi="Times New Roman" w:cs="Times New Roman"/>
          <w:sz w:val="24"/>
        </w:rPr>
        <w:t>r</w:t>
      </w:r>
      <w:r w:rsidRPr="00055971">
        <w:rPr>
          <w:rFonts w:ascii="Times New Roman" w:hAnsi="Times New Roman" w:cs="Times New Roman"/>
          <w:sz w:val="24"/>
        </w:rPr>
        <w:t xml:space="preserve"> atividades de manutenção em conformidade com normas e procedimentos técnicos</w:t>
      </w:r>
      <w:r>
        <w:rPr>
          <w:rFonts w:ascii="Times New Roman" w:hAnsi="Times New Roman" w:cs="Times New Roman"/>
          <w:sz w:val="24"/>
        </w:rPr>
        <w:t>;</w:t>
      </w:r>
    </w:p>
    <w:p w14:paraId="490FA73E" w14:textId="74FA66AF" w:rsidR="002C5F53" w:rsidRPr="00FE2718" w:rsidRDefault="002C5F53" w:rsidP="00E70B0F">
      <w:pPr>
        <w:numPr>
          <w:ilvl w:val="3"/>
          <w:numId w:val="18"/>
        </w:numPr>
        <w:suppressAutoHyphens/>
        <w:ind w:left="3119" w:right="-1" w:hanging="283"/>
        <w:rPr>
          <w:rFonts w:ascii="Times New Roman" w:hAnsi="Times New Roman" w:cs="Times New Roman"/>
          <w:sz w:val="24"/>
        </w:rPr>
      </w:pPr>
      <w:r w:rsidRPr="00FE2718">
        <w:rPr>
          <w:rFonts w:ascii="Times New Roman" w:hAnsi="Times New Roman" w:cs="Times New Roman"/>
          <w:sz w:val="24"/>
        </w:rPr>
        <w:t>Executar manutenção predial na parte elétrica e hidráulica exercida por auxiliar com curso de formação profissional em eletricidade, eletrotécnica ou área correlata;</w:t>
      </w:r>
    </w:p>
    <w:p w14:paraId="788FBE93" w14:textId="77777777" w:rsidR="002C5F53" w:rsidRPr="00FE2718" w:rsidRDefault="002C5F53" w:rsidP="00E70B0F">
      <w:pPr>
        <w:numPr>
          <w:ilvl w:val="3"/>
          <w:numId w:val="18"/>
        </w:numPr>
        <w:suppressAutoHyphens/>
        <w:ind w:left="3119" w:right="-1" w:hanging="283"/>
        <w:rPr>
          <w:rFonts w:ascii="Times New Roman" w:hAnsi="Times New Roman" w:cs="Times New Roman"/>
          <w:sz w:val="24"/>
        </w:rPr>
      </w:pPr>
      <w:r w:rsidRPr="00FE2718">
        <w:rPr>
          <w:rFonts w:ascii="Times New Roman" w:hAnsi="Times New Roman" w:cs="Times New Roman"/>
          <w:sz w:val="24"/>
        </w:rPr>
        <w:t>Efetuar serviços auxiliares de eletricista, como substituição de lâmpadas e seus componentes, consertos ou substituição de tomadas, disjuntores e interruptores;</w:t>
      </w:r>
    </w:p>
    <w:p w14:paraId="3D8F116D" w14:textId="5DB9C047" w:rsidR="002C5F53" w:rsidRPr="00FE2718" w:rsidRDefault="002C5F53" w:rsidP="00E70B0F">
      <w:pPr>
        <w:numPr>
          <w:ilvl w:val="3"/>
          <w:numId w:val="18"/>
        </w:numPr>
        <w:suppressAutoHyphens/>
        <w:ind w:left="3119" w:right="-1" w:hanging="283"/>
        <w:rPr>
          <w:rFonts w:ascii="Times New Roman" w:hAnsi="Times New Roman" w:cs="Times New Roman"/>
          <w:sz w:val="24"/>
        </w:rPr>
      </w:pPr>
      <w:r w:rsidRPr="00FE2718">
        <w:rPr>
          <w:rFonts w:ascii="Times New Roman" w:hAnsi="Times New Roman" w:cs="Times New Roman"/>
          <w:sz w:val="24"/>
        </w:rPr>
        <w:t>Pequenos reparos de carpintaria</w:t>
      </w:r>
      <w:r w:rsidR="00776819">
        <w:rPr>
          <w:rFonts w:ascii="Times New Roman" w:hAnsi="Times New Roman" w:cs="Times New Roman"/>
          <w:sz w:val="24"/>
        </w:rPr>
        <w:t xml:space="preserve"> e marcenaria</w:t>
      </w:r>
      <w:r w:rsidRPr="00FE2718">
        <w:rPr>
          <w:rFonts w:ascii="Times New Roman" w:hAnsi="Times New Roman" w:cs="Times New Roman"/>
          <w:sz w:val="24"/>
        </w:rPr>
        <w:t>, como substituição ou consertos de dobradiças de portas</w:t>
      </w:r>
      <w:r w:rsidR="009F32EA">
        <w:rPr>
          <w:rFonts w:ascii="Times New Roman" w:hAnsi="Times New Roman" w:cs="Times New Roman"/>
          <w:sz w:val="24"/>
        </w:rPr>
        <w:t>,</w:t>
      </w:r>
      <w:r w:rsidR="00C76D6A">
        <w:rPr>
          <w:rFonts w:ascii="Times New Roman" w:hAnsi="Times New Roman" w:cs="Times New Roman"/>
          <w:sz w:val="24"/>
        </w:rPr>
        <w:t xml:space="preserve"> </w:t>
      </w:r>
      <w:r w:rsidR="009F32EA">
        <w:rPr>
          <w:rFonts w:ascii="Times New Roman" w:hAnsi="Times New Roman" w:cs="Times New Roman"/>
          <w:sz w:val="24"/>
        </w:rPr>
        <w:t>móveis</w:t>
      </w:r>
      <w:r w:rsidRPr="00FE2718">
        <w:rPr>
          <w:rFonts w:ascii="Times New Roman" w:hAnsi="Times New Roman" w:cs="Times New Roman"/>
          <w:sz w:val="24"/>
        </w:rPr>
        <w:t>, fechaduras e molas;</w:t>
      </w:r>
    </w:p>
    <w:p w14:paraId="349C5E89" w14:textId="77777777" w:rsidR="002C5F53" w:rsidRPr="00FE2718" w:rsidRDefault="002C5F53" w:rsidP="00E70B0F">
      <w:pPr>
        <w:numPr>
          <w:ilvl w:val="3"/>
          <w:numId w:val="18"/>
        </w:numPr>
        <w:suppressAutoHyphens/>
        <w:ind w:left="3119" w:right="-1" w:hanging="283"/>
        <w:rPr>
          <w:rFonts w:ascii="Times New Roman" w:hAnsi="Times New Roman" w:cs="Times New Roman"/>
          <w:sz w:val="24"/>
        </w:rPr>
      </w:pPr>
      <w:r w:rsidRPr="00FE2718">
        <w:rPr>
          <w:rFonts w:ascii="Times New Roman" w:hAnsi="Times New Roman" w:cs="Times New Roman"/>
          <w:sz w:val="24"/>
        </w:rPr>
        <w:t>Reparos de pintura, como paredes, portas, janelas, utilizando todo material necessário para execução do serviço;</w:t>
      </w:r>
    </w:p>
    <w:p w14:paraId="6DE382BC" w14:textId="59FAF4A1" w:rsidR="002C5F53" w:rsidRPr="00A010BC" w:rsidRDefault="002C5F53" w:rsidP="00E70B0F">
      <w:pPr>
        <w:pStyle w:val="PargrafodaLista"/>
        <w:numPr>
          <w:ilvl w:val="3"/>
          <w:numId w:val="18"/>
        </w:numPr>
        <w:suppressAutoHyphens/>
        <w:ind w:left="3119" w:right="-1" w:hanging="283"/>
        <w:rPr>
          <w:rFonts w:ascii="Times New Roman" w:hAnsi="Times New Roman" w:cs="Times New Roman"/>
          <w:sz w:val="24"/>
        </w:rPr>
      </w:pPr>
      <w:r w:rsidRPr="00A010BC">
        <w:rPr>
          <w:rFonts w:ascii="Times New Roman" w:hAnsi="Times New Roman" w:cs="Times New Roman"/>
          <w:sz w:val="24"/>
        </w:rPr>
        <w:t>Pequenos reparos em geral, como função de auxiliar de pedreiro e encanador na substituição de azulejos, conserto de infiltrações e canos, troca de sifão, conserto de vasos sanitários substituindo reparos, conserto nas descargas, torneiras de pias, registros hidráulicos e outras atividades similares</w:t>
      </w:r>
      <w:r w:rsidR="001C582B" w:rsidRPr="00A010BC">
        <w:rPr>
          <w:rFonts w:ascii="Times New Roman" w:hAnsi="Times New Roman" w:cs="Times New Roman"/>
          <w:sz w:val="24"/>
        </w:rPr>
        <w:t>;</w:t>
      </w:r>
    </w:p>
    <w:p w14:paraId="1EE175B2" w14:textId="77777777" w:rsidR="00A010BC" w:rsidRPr="00A010BC" w:rsidRDefault="00A010BC" w:rsidP="00E70B0F">
      <w:pPr>
        <w:pStyle w:val="PargrafodaLista"/>
        <w:numPr>
          <w:ilvl w:val="3"/>
          <w:numId w:val="18"/>
        </w:numPr>
        <w:ind w:left="3119" w:hanging="283"/>
        <w:rPr>
          <w:rFonts w:ascii="Times New Roman" w:hAnsi="Times New Roman" w:cs="Times New Roman"/>
          <w:sz w:val="24"/>
          <w:lang w:eastAsia="pt-BR"/>
        </w:rPr>
      </w:pPr>
      <w:r w:rsidRPr="00A010BC">
        <w:rPr>
          <w:rFonts w:ascii="Times New Roman" w:hAnsi="Times New Roman" w:cs="Times New Roman"/>
          <w:color w:val="000000"/>
          <w:sz w:val="24"/>
          <w:shd w:val="clear" w:color="auto" w:fill="FFFFFF"/>
        </w:rPr>
        <w:t>Proteger instalações e fazer manutenções em equipamentos e acessórios;</w:t>
      </w:r>
    </w:p>
    <w:p w14:paraId="4C1B65C0" w14:textId="6D0A6C5D" w:rsidR="002C5F53" w:rsidRDefault="002C5F53" w:rsidP="00E70B0F">
      <w:pPr>
        <w:pStyle w:val="PargrafodaLista"/>
        <w:numPr>
          <w:ilvl w:val="3"/>
          <w:numId w:val="18"/>
        </w:numPr>
        <w:tabs>
          <w:tab w:val="left" w:pos="2835"/>
        </w:tabs>
        <w:suppressAutoHyphens/>
        <w:ind w:left="3119" w:right="-1" w:hanging="283"/>
        <w:rPr>
          <w:rFonts w:ascii="Times New Roman" w:hAnsi="Times New Roman" w:cs="Times New Roman"/>
          <w:sz w:val="24"/>
        </w:rPr>
      </w:pPr>
      <w:r w:rsidRPr="00A010BC">
        <w:rPr>
          <w:rFonts w:ascii="Times New Roman" w:hAnsi="Times New Roman" w:cs="Times New Roman"/>
          <w:sz w:val="24"/>
        </w:rPr>
        <w:t>Executar outras tarefas compatíveis com as exigências para o exercício da função</w:t>
      </w:r>
      <w:r w:rsidR="00A428D8">
        <w:rPr>
          <w:rFonts w:ascii="Times New Roman" w:hAnsi="Times New Roman" w:cs="Times New Roman"/>
          <w:sz w:val="24"/>
        </w:rPr>
        <w:t>.</w:t>
      </w:r>
    </w:p>
    <w:p w14:paraId="7CA4236D" w14:textId="77777777" w:rsidR="00CE7567" w:rsidRPr="00A010BC" w:rsidRDefault="00CE7567" w:rsidP="00CE7567">
      <w:pPr>
        <w:pStyle w:val="PargrafodaLista"/>
        <w:tabs>
          <w:tab w:val="left" w:pos="2835"/>
        </w:tabs>
        <w:suppressAutoHyphens/>
        <w:ind w:left="3119" w:right="-1"/>
        <w:rPr>
          <w:rFonts w:ascii="Times New Roman" w:hAnsi="Times New Roman" w:cs="Times New Roman"/>
          <w:sz w:val="24"/>
        </w:rPr>
      </w:pPr>
    </w:p>
    <w:p w14:paraId="683F7C9B" w14:textId="5741B547" w:rsidR="00CA592C" w:rsidRPr="00A010BC" w:rsidRDefault="002C5F53" w:rsidP="00C7510C">
      <w:pPr>
        <w:pStyle w:val="Ttulo4"/>
      </w:pPr>
      <w:r w:rsidRPr="00A010BC">
        <w:t xml:space="preserve">O ocupante do cargo de </w:t>
      </w:r>
      <w:r w:rsidR="00055971">
        <w:t>artífice</w:t>
      </w:r>
      <w:r w:rsidRPr="00A010BC">
        <w:t xml:space="preserve"> deverá ter o</w:t>
      </w:r>
      <w:r w:rsidR="009250D6" w:rsidRPr="00A010BC">
        <w:t>s</w:t>
      </w:r>
      <w:r w:rsidRPr="00A010BC">
        <w:t xml:space="preserve"> curso</w:t>
      </w:r>
      <w:r w:rsidR="009250D6" w:rsidRPr="00A010BC">
        <w:t>s</w:t>
      </w:r>
      <w:r w:rsidRPr="00A010BC">
        <w:t xml:space="preserve"> NR-10</w:t>
      </w:r>
      <w:r w:rsidR="00DB4031" w:rsidRPr="00A010BC">
        <w:t>, NR-12</w:t>
      </w:r>
      <w:r w:rsidRPr="00A010BC">
        <w:t xml:space="preserve"> e NR-35. Caso não tenha a contratada deverá custear a capacitação do empregado.</w:t>
      </w:r>
    </w:p>
    <w:p w14:paraId="63BBB618" w14:textId="683B680B" w:rsidR="004C760D" w:rsidRDefault="004C760D" w:rsidP="004C760D">
      <w:pPr>
        <w:tabs>
          <w:tab w:val="left" w:pos="3119"/>
        </w:tabs>
        <w:suppressAutoHyphens/>
        <w:ind w:left="3119" w:right="-1"/>
        <w:rPr>
          <w:rFonts w:ascii="Times New Roman" w:hAnsi="Times New Roman" w:cs="Times New Roman"/>
          <w:sz w:val="24"/>
        </w:rPr>
      </w:pPr>
    </w:p>
    <w:p w14:paraId="623328CE" w14:textId="152A3EA0" w:rsidR="004C760D" w:rsidRPr="00FE2718" w:rsidRDefault="004C760D" w:rsidP="00C7510C">
      <w:pPr>
        <w:pStyle w:val="Ttulo3"/>
      </w:pPr>
      <w:r w:rsidRPr="00FE2718">
        <w:t xml:space="preserve">Os serviços de </w:t>
      </w:r>
      <w:r w:rsidRPr="00FE2718">
        <w:rPr>
          <w:b/>
        </w:rPr>
        <w:t>auxiliar administrativo</w:t>
      </w:r>
      <w:r w:rsidR="00474F27">
        <w:rPr>
          <w:b/>
        </w:rPr>
        <w:t xml:space="preserve"> II</w:t>
      </w:r>
      <w:r w:rsidRPr="00FE2718">
        <w:t xml:space="preserve"> devem ser executados de segunda a sexta, observando-se a jornada de </w:t>
      </w:r>
      <w:r w:rsidRPr="00D825E2">
        <w:rPr>
          <w:b/>
        </w:rPr>
        <w:t>40 horas semanais</w:t>
      </w:r>
      <w:r w:rsidRPr="00FE2718">
        <w:t xml:space="preserve">, o intervalo legal para </w:t>
      </w:r>
      <w:r>
        <w:t>refeição</w:t>
      </w:r>
      <w:r w:rsidRPr="00FE2718">
        <w:t xml:space="preserve"> e repouso, e a escala dos postos definida pela FISCALIZAÇÃO.</w:t>
      </w:r>
    </w:p>
    <w:p w14:paraId="5FB157AD" w14:textId="77777777" w:rsidR="004C760D" w:rsidRPr="00FE2718" w:rsidRDefault="004C760D" w:rsidP="004C760D">
      <w:pPr>
        <w:rPr>
          <w:rFonts w:ascii="Times New Roman" w:hAnsi="Times New Roman" w:cs="Times New Roman"/>
          <w:sz w:val="24"/>
          <w:lang w:eastAsia="pt-BR"/>
        </w:rPr>
      </w:pPr>
    </w:p>
    <w:p w14:paraId="317D76D1" w14:textId="167CACA8" w:rsidR="004C760D" w:rsidRPr="00FE2718" w:rsidRDefault="004C760D" w:rsidP="00C7510C">
      <w:pPr>
        <w:pStyle w:val="Ttulo4"/>
      </w:pPr>
      <w:r w:rsidRPr="00FE2718">
        <w:t>Constituem obrigações do Auxiliar Administrativo</w:t>
      </w:r>
      <w:r w:rsidR="00474F27">
        <w:t xml:space="preserve"> II</w:t>
      </w:r>
      <w:r w:rsidRPr="00FE2718">
        <w:t xml:space="preserve"> a execução dos serviços conforme discriminado abaixo:</w:t>
      </w:r>
    </w:p>
    <w:p w14:paraId="35440A24" w14:textId="77777777" w:rsidR="004C760D" w:rsidRPr="00FE2718" w:rsidRDefault="004C760D" w:rsidP="004C760D">
      <w:pPr>
        <w:rPr>
          <w:rFonts w:ascii="Times New Roman" w:hAnsi="Times New Roman" w:cs="Times New Roman"/>
          <w:sz w:val="24"/>
          <w:lang w:eastAsia="pt-BR"/>
        </w:rPr>
      </w:pPr>
    </w:p>
    <w:p w14:paraId="0E45D53B" w14:textId="21BE21A5" w:rsidR="004C760D" w:rsidRPr="00FE2718" w:rsidRDefault="004C760D" w:rsidP="00E70B0F">
      <w:pPr>
        <w:numPr>
          <w:ilvl w:val="0"/>
          <w:numId w:val="19"/>
        </w:numPr>
        <w:suppressAutoHyphens/>
        <w:ind w:left="3119" w:right="-1"/>
        <w:rPr>
          <w:rFonts w:ascii="Times New Roman" w:hAnsi="Times New Roman" w:cs="Times New Roman"/>
          <w:sz w:val="24"/>
        </w:rPr>
      </w:pPr>
      <w:r w:rsidRPr="00FE2718">
        <w:rPr>
          <w:rFonts w:ascii="Times New Roman" w:hAnsi="Times New Roman" w:cs="Times New Roman"/>
          <w:sz w:val="24"/>
        </w:rPr>
        <w:t xml:space="preserve">Executam serviços de apoio administrativo nas áreas de recursos humanos, administração, finanças, orçamento, </w:t>
      </w:r>
      <w:r w:rsidRPr="00FE2718">
        <w:rPr>
          <w:rFonts w:ascii="Times New Roman" w:hAnsi="Times New Roman" w:cs="Times New Roman"/>
          <w:sz w:val="24"/>
        </w:rPr>
        <w:lastRenderedPageBreak/>
        <w:t>logística, licitações, assessoria jurídica, engenharia e demais áreas da Codevasf-</w:t>
      </w:r>
      <w:r w:rsidR="00003362">
        <w:rPr>
          <w:rFonts w:ascii="Times New Roman" w:hAnsi="Times New Roman" w:cs="Times New Roman"/>
          <w:sz w:val="24"/>
        </w:rPr>
        <w:t>2ª/SR</w:t>
      </w:r>
      <w:r w:rsidRPr="00FE2718">
        <w:rPr>
          <w:rFonts w:ascii="Times New Roman" w:hAnsi="Times New Roman" w:cs="Times New Roman"/>
          <w:sz w:val="24"/>
        </w:rPr>
        <w:t>;</w:t>
      </w:r>
    </w:p>
    <w:p w14:paraId="2811FD38" w14:textId="77777777" w:rsidR="004C760D" w:rsidRPr="00FE2718" w:rsidRDefault="004C760D" w:rsidP="00E70B0F">
      <w:pPr>
        <w:numPr>
          <w:ilvl w:val="0"/>
          <w:numId w:val="19"/>
        </w:numPr>
        <w:suppressAutoHyphens/>
        <w:ind w:left="3119" w:right="-1"/>
        <w:rPr>
          <w:rFonts w:ascii="Times New Roman" w:hAnsi="Times New Roman" w:cs="Times New Roman"/>
          <w:sz w:val="24"/>
        </w:rPr>
      </w:pPr>
      <w:r w:rsidRPr="00FE2718">
        <w:rPr>
          <w:rFonts w:ascii="Times New Roman" w:hAnsi="Times New Roman" w:cs="Times New Roman"/>
          <w:sz w:val="24"/>
        </w:rPr>
        <w:t>Atendimento a fornecedores e clientes, fornecendo e recebendo informações sobre produtos e serviços;</w:t>
      </w:r>
    </w:p>
    <w:p w14:paraId="552C1D71" w14:textId="77777777" w:rsidR="004C760D" w:rsidRPr="00FE2718" w:rsidRDefault="004C760D" w:rsidP="00E70B0F">
      <w:pPr>
        <w:numPr>
          <w:ilvl w:val="0"/>
          <w:numId w:val="19"/>
        </w:numPr>
        <w:suppressAutoHyphens/>
        <w:ind w:left="3119" w:right="-1"/>
        <w:rPr>
          <w:rFonts w:ascii="Times New Roman" w:hAnsi="Times New Roman" w:cs="Times New Roman"/>
          <w:sz w:val="24"/>
        </w:rPr>
      </w:pPr>
      <w:r w:rsidRPr="00FE2718">
        <w:rPr>
          <w:rFonts w:ascii="Times New Roman" w:hAnsi="Times New Roman" w:cs="Times New Roman"/>
          <w:sz w:val="24"/>
        </w:rPr>
        <w:t>Manuseio de documentos variados, cumprindo todo o procedimento necessário referente aos mesmos;</w:t>
      </w:r>
    </w:p>
    <w:p w14:paraId="18725890" w14:textId="77777777" w:rsidR="004C760D" w:rsidRPr="00FE2718" w:rsidRDefault="004C760D" w:rsidP="00E70B0F">
      <w:pPr>
        <w:numPr>
          <w:ilvl w:val="0"/>
          <w:numId w:val="19"/>
        </w:numPr>
        <w:suppressAutoHyphens/>
        <w:ind w:left="3119" w:right="-1"/>
        <w:rPr>
          <w:rFonts w:ascii="Times New Roman" w:hAnsi="Times New Roman" w:cs="Times New Roman"/>
          <w:sz w:val="24"/>
        </w:rPr>
      </w:pPr>
      <w:r w:rsidRPr="00FE2718">
        <w:rPr>
          <w:rFonts w:ascii="Times New Roman" w:hAnsi="Times New Roman" w:cs="Times New Roman"/>
          <w:sz w:val="24"/>
        </w:rPr>
        <w:t xml:space="preserve">Elaboração de relatórios e planilhas; </w:t>
      </w:r>
    </w:p>
    <w:p w14:paraId="75BC3DFD" w14:textId="77777777" w:rsidR="004C760D" w:rsidRPr="00FE2718" w:rsidRDefault="004C760D" w:rsidP="00E70B0F">
      <w:pPr>
        <w:numPr>
          <w:ilvl w:val="0"/>
          <w:numId w:val="19"/>
        </w:numPr>
        <w:suppressAutoHyphens/>
        <w:ind w:left="3119" w:right="-1"/>
        <w:rPr>
          <w:rFonts w:ascii="Times New Roman" w:hAnsi="Times New Roman" w:cs="Times New Roman"/>
          <w:sz w:val="24"/>
        </w:rPr>
      </w:pPr>
      <w:r w:rsidRPr="00FE2718">
        <w:rPr>
          <w:rFonts w:ascii="Times New Roman" w:hAnsi="Times New Roman" w:cs="Times New Roman"/>
          <w:sz w:val="24"/>
        </w:rPr>
        <w:t>Execução serviços gerais de escritórios e demais rotinas administrativas compatíveis com o cargo.</w:t>
      </w:r>
    </w:p>
    <w:p w14:paraId="51A2FD28" w14:textId="77777777" w:rsidR="004C760D" w:rsidRPr="00FE2718" w:rsidRDefault="004C760D" w:rsidP="004C760D">
      <w:pPr>
        <w:suppressAutoHyphens/>
        <w:ind w:left="2781" w:right="-1"/>
        <w:rPr>
          <w:rFonts w:ascii="Times New Roman" w:hAnsi="Times New Roman" w:cs="Times New Roman"/>
          <w:sz w:val="24"/>
        </w:rPr>
      </w:pPr>
    </w:p>
    <w:p w14:paraId="74D6D73F" w14:textId="77777777" w:rsidR="004C760D" w:rsidRPr="00FE2718" w:rsidRDefault="004C760D" w:rsidP="00C7510C">
      <w:pPr>
        <w:pStyle w:val="Ttulo4"/>
      </w:pPr>
      <w:r w:rsidRPr="00FE2718">
        <w:t>Será exigido do auxiliar administrativo a escolaridade mínima de Ensino Médio completo e conhecimentos de informática.</w:t>
      </w:r>
    </w:p>
    <w:p w14:paraId="4A1351BA" w14:textId="77777777" w:rsidR="004C760D" w:rsidRPr="004C760D" w:rsidRDefault="004C760D" w:rsidP="004C760D">
      <w:pPr>
        <w:tabs>
          <w:tab w:val="left" w:pos="3119"/>
        </w:tabs>
        <w:suppressAutoHyphens/>
        <w:ind w:left="3119" w:right="-1"/>
        <w:rPr>
          <w:rFonts w:ascii="Times New Roman" w:hAnsi="Times New Roman" w:cs="Times New Roman"/>
          <w:sz w:val="24"/>
        </w:rPr>
      </w:pPr>
    </w:p>
    <w:p w14:paraId="162B4AF1" w14:textId="0DCE5C0E" w:rsidR="004537A8" w:rsidRPr="00FE2718" w:rsidRDefault="004537A8" w:rsidP="00C7510C">
      <w:pPr>
        <w:pStyle w:val="Ttulo3"/>
      </w:pPr>
      <w:r w:rsidRPr="00FE2718">
        <w:t xml:space="preserve">Os serviços de </w:t>
      </w:r>
      <w:r w:rsidR="00467C68" w:rsidRPr="00FE2718">
        <w:rPr>
          <w:b/>
        </w:rPr>
        <w:t>a</w:t>
      </w:r>
      <w:r w:rsidRPr="00FE2718">
        <w:rPr>
          <w:b/>
        </w:rPr>
        <w:t xml:space="preserve">ssistente </w:t>
      </w:r>
      <w:r w:rsidR="00467C68" w:rsidRPr="00FE2718">
        <w:rPr>
          <w:b/>
        </w:rPr>
        <w:t>o</w:t>
      </w:r>
      <w:r w:rsidRPr="00FE2718">
        <w:rPr>
          <w:b/>
        </w:rPr>
        <w:t xml:space="preserve">peracional </w:t>
      </w:r>
      <w:r w:rsidR="00467C68" w:rsidRPr="00FE2718">
        <w:rPr>
          <w:b/>
        </w:rPr>
        <w:t>a</w:t>
      </w:r>
      <w:r w:rsidRPr="00FE2718">
        <w:rPr>
          <w:b/>
        </w:rPr>
        <w:t>dministrativo</w:t>
      </w:r>
      <w:r w:rsidRPr="00FE2718">
        <w:t xml:space="preserve"> devem ser executados de segunda a sexta, observando-se a jornada de </w:t>
      </w:r>
      <w:r w:rsidRPr="00D825E2">
        <w:rPr>
          <w:b/>
        </w:rPr>
        <w:t>40 horas semanais</w:t>
      </w:r>
      <w:r w:rsidRPr="00FE2718">
        <w:t xml:space="preserve">, o intervalo legal para </w:t>
      </w:r>
      <w:r w:rsidR="004A429E">
        <w:t>refeição</w:t>
      </w:r>
      <w:r w:rsidRPr="00FE2718">
        <w:t xml:space="preserve"> e repouso, e a escala dos postos definida pela </w:t>
      </w:r>
      <w:r w:rsidR="00551896" w:rsidRPr="00FE2718">
        <w:t>FISCALIZAÇÃO</w:t>
      </w:r>
      <w:r w:rsidRPr="00FE2718">
        <w:t>.</w:t>
      </w:r>
    </w:p>
    <w:p w14:paraId="15E6B474" w14:textId="77777777" w:rsidR="004537A8" w:rsidRPr="00FE2718" w:rsidRDefault="004537A8" w:rsidP="004537A8">
      <w:pPr>
        <w:rPr>
          <w:rFonts w:ascii="Times New Roman" w:hAnsi="Times New Roman" w:cs="Times New Roman"/>
          <w:sz w:val="24"/>
          <w:lang w:eastAsia="pt-BR"/>
        </w:rPr>
      </w:pPr>
    </w:p>
    <w:p w14:paraId="4EA582C2" w14:textId="77777777" w:rsidR="004537A8" w:rsidRPr="00273F49" w:rsidRDefault="004537A8" w:rsidP="00C7510C">
      <w:pPr>
        <w:pStyle w:val="Ttulo4"/>
      </w:pPr>
      <w:r w:rsidRPr="00FE2718">
        <w:t xml:space="preserve">Constituem obrigações do </w:t>
      </w:r>
      <w:r w:rsidR="00467C68" w:rsidRPr="00FE2718">
        <w:t>a</w:t>
      </w:r>
      <w:r w:rsidRPr="00FE2718">
        <w:t xml:space="preserve">ssistente </w:t>
      </w:r>
      <w:r w:rsidR="00467C68" w:rsidRPr="00FE2718">
        <w:t>o</w:t>
      </w:r>
      <w:r w:rsidRPr="00FE2718">
        <w:t xml:space="preserve">peracional </w:t>
      </w:r>
      <w:r w:rsidR="00467C68" w:rsidRPr="00FE2718">
        <w:t>a</w:t>
      </w:r>
      <w:r w:rsidRPr="00FE2718">
        <w:t xml:space="preserve">dministrativo a </w:t>
      </w:r>
      <w:r w:rsidRPr="00273F49">
        <w:t>execução dos serviços conforme discriminado abaixo:</w:t>
      </w:r>
    </w:p>
    <w:p w14:paraId="3E96244B" w14:textId="77777777" w:rsidR="004537A8" w:rsidRPr="00273F49" w:rsidRDefault="004537A8" w:rsidP="004537A8">
      <w:pPr>
        <w:rPr>
          <w:rFonts w:ascii="Times New Roman" w:hAnsi="Times New Roman" w:cs="Times New Roman"/>
          <w:sz w:val="24"/>
          <w:lang w:eastAsia="pt-BR"/>
        </w:rPr>
      </w:pPr>
    </w:p>
    <w:p w14:paraId="4C1E9754" w14:textId="2329D37F" w:rsidR="00273F49" w:rsidRPr="003C3AB5" w:rsidRDefault="00273F49" w:rsidP="003C3AB5">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Compreende o conjunto de atividades de assistentes</w:t>
      </w:r>
      <w:r>
        <w:rPr>
          <w:rFonts w:ascii="Times New Roman" w:eastAsia="Times New Roman" w:hAnsi="Times New Roman" w:cs="Times New Roman"/>
          <w:color w:val="000000"/>
          <w:sz w:val="24"/>
          <w:lang w:eastAsia="pt-BR"/>
        </w:rPr>
        <w:t xml:space="preserve"> </w:t>
      </w:r>
      <w:r w:rsidRPr="00273F49">
        <w:rPr>
          <w:rFonts w:ascii="Times New Roman" w:eastAsia="Times New Roman" w:hAnsi="Times New Roman" w:cs="Times New Roman"/>
          <w:color w:val="000000"/>
          <w:sz w:val="24"/>
          <w:lang w:eastAsia="pt-BR"/>
        </w:rPr>
        <w:t>operacionais administrativos</w:t>
      </w:r>
      <w:r>
        <w:rPr>
          <w:rFonts w:ascii="Times New Roman" w:eastAsia="Times New Roman" w:hAnsi="Times New Roman" w:cs="Times New Roman"/>
          <w:color w:val="000000"/>
          <w:sz w:val="24"/>
          <w:lang w:eastAsia="pt-BR"/>
        </w:rPr>
        <w:t xml:space="preserve"> </w:t>
      </w:r>
      <w:r w:rsidRPr="00273F49">
        <w:rPr>
          <w:rFonts w:ascii="Times New Roman" w:eastAsia="Times New Roman" w:hAnsi="Times New Roman" w:cs="Times New Roman"/>
          <w:color w:val="000000"/>
          <w:sz w:val="24"/>
          <w:lang w:eastAsia="pt-BR"/>
        </w:rPr>
        <w:t>voltadas na área administrativa dando suporte as atividades da</w:t>
      </w:r>
      <w:r>
        <w:rPr>
          <w:rFonts w:ascii="Times New Roman" w:eastAsia="Times New Roman" w:hAnsi="Times New Roman" w:cs="Times New Roman"/>
          <w:color w:val="000000"/>
          <w:sz w:val="24"/>
          <w:lang w:eastAsia="pt-BR"/>
        </w:rPr>
        <w:t xml:space="preserve"> i</w:t>
      </w:r>
      <w:r w:rsidRPr="00273F49">
        <w:rPr>
          <w:rFonts w:ascii="Times New Roman" w:eastAsia="Times New Roman" w:hAnsi="Times New Roman" w:cs="Times New Roman"/>
          <w:color w:val="000000"/>
          <w:sz w:val="24"/>
          <w:lang w:eastAsia="pt-BR"/>
        </w:rPr>
        <w:t>nstituição</w:t>
      </w:r>
      <w:r>
        <w:rPr>
          <w:rFonts w:ascii="Times New Roman" w:eastAsia="Times New Roman" w:hAnsi="Times New Roman" w:cs="Times New Roman"/>
          <w:color w:val="000000"/>
          <w:sz w:val="24"/>
          <w:lang w:eastAsia="pt-BR"/>
        </w:rPr>
        <w:t>;</w:t>
      </w:r>
    </w:p>
    <w:p w14:paraId="3CFBEDC8" w14:textId="77777777"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 xml:space="preserve">Auxiliar nos processos de compras, na contratação de serviços, no controle de contratos e pagamentos; </w:t>
      </w:r>
    </w:p>
    <w:p w14:paraId="07E535B5" w14:textId="525542D8"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Auxiliar no controle do patrimônio da instituição</w:t>
      </w:r>
      <w:r w:rsidR="00554CB2">
        <w:rPr>
          <w:rFonts w:ascii="Times New Roman" w:eastAsia="Times New Roman" w:hAnsi="Times New Roman" w:cs="Times New Roman"/>
          <w:color w:val="000000"/>
          <w:sz w:val="24"/>
          <w:lang w:eastAsia="pt-BR"/>
        </w:rPr>
        <w:t>,</w:t>
      </w:r>
      <w:r w:rsidRPr="00273F49">
        <w:rPr>
          <w:rFonts w:ascii="Times New Roman" w:eastAsia="Times New Roman" w:hAnsi="Times New Roman" w:cs="Times New Roman"/>
          <w:color w:val="000000"/>
          <w:sz w:val="24"/>
          <w:lang w:eastAsia="pt-BR"/>
        </w:rPr>
        <w:t xml:space="preserve"> locações e manutenções, contratação e supervisão de serviços, elaboração</w:t>
      </w:r>
      <w:r w:rsidR="008E55B1">
        <w:rPr>
          <w:rFonts w:ascii="Times New Roman" w:eastAsia="Times New Roman" w:hAnsi="Times New Roman" w:cs="Times New Roman"/>
          <w:color w:val="000000"/>
          <w:sz w:val="24"/>
          <w:lang w:eastAsia="pt-BR"/>
        </w:rPr>
        <w:t xml:space="preserve"> de</w:t>
      </w:r>
      <w:r w:rsidRPr="00273F49">
        <w:rPr>
          <w:rFonts w:ascii="Times New Roman" w:eastAsia="Times New Roman" w:hAnsi="Times New Roman" w:cs="Times New Roman"/>
          <w:color w:val="000000"/>
          <w:sz w:val="24"/>
          <w:lang w:eastAsia="pt-BR"/>
        </w:rPr>
        <w:t xml:space="preserve"> logística, programação de pagamentos, controle de estoque, controle de despesas, análise e elaboração de propostas, acompanhamento de cronograma físico-financeiro</w:t>
      </w:r>
      <w:r>
        <w:rPr>
          <w:rFonts w:ascii="Times New Roman" w:eastAsia="Times New Roman" w:hAnsi="Times New Roman" w:cs="Times New Roman"/>
          <w:color w:val="000000"/>
          <w:sz w:val="24"/>
          <w:lang w:eastAsia="pt-BR"/>
        </w:rPr>
        <w:t>;</w:t>
      </w:r>
      <w:r w:rsidRPr="00273F49">
        <w:rPr>
          <w:rFonts w:ascii="Times New Roman" w:eastAsia="Times New Roman" w:hAnsi="Times New Roman" w:cs="Times New Roman"/>
          <w:color w:val="000000"/>
          <w:sz w:val="24"/>
          <w:lang w:eastAsia="pt-BR"/>
        </w:rPr>
        <w:t xml:space="preserve"> </w:t>
      </w:r>
    </w:p>
    <w:p w14:paraId="57A88355" w14:textId="5EE395EA"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Redigir expedientes sumários, tais como: cartas, ofícios e memorandos, bem como elaborar relatórios, de acordo com modelo e normas preestabelecidas</w:t>
      </w:r>
      <w:r>
        <w:rPr>
          <w:rFonts w:ascii="Times New Roman" w:eastAsia="Times New Roman" w:hAnsi="Times New Roman" w:cs="Times New Roman"/>
          <w:color w:val="000000"/>
          <w:sz w:val="24"/>
          <w:lang w:eastAsia="pt-BR"/>
        </w:rPr>
        <w:t>;</w:t>
      </w:r>
    </w:p>
    <w:p w14:paraId="5A5291F2" w14:textId="2CB5DB3D"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 xml:space="preserve">Inteirar-se dos trabalhos desenvolvidos em cada setor, visando orientar e facilitar a obtenção de dados, documentos ou outras solicitações dos superiores; </w:t>
      </w:r>
    </w:p>
    <w:p w14:paraId="6B4DE9F3" w14:textId="77777777"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Participar de estudos e projetos a serem elaborados e desenvolvidos por técnicos;</w:t>
      </w:r>
    </w:p>
    <w:p w14:paraId="2019249A" w14:textId="4D759FDC"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Operar equipamentos diversos, tais como: projetor multimídia, máquinas fotocopiadoras, duplicadoras e outros;</w:t>
      </w:r>
    </w:p>
    <w:p w14:paraId="14734FA4" w14:textId="77777777"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Participar de programa de treinamento, quando convocado;</w:t>
      </w:r>
    </w:p>
    <w:p w14:paraId="3C8AC49F" w14:textId="77777777"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Executar tarefas pertinentes à área de atuação</w:t>
      </w:r>
      <w:r>
        <w:rPr>
          <w:rFonts w:ascii="Times New Roman" w:eastAsia="Times New Roman" w:hAnsi="Times New Roman" w:cs="Times New Roman"/>
          <w:color w:val="000000"/>
          <w:sz w:val="24"/>
          <w:lang w:eastAsia="pt-BR"/>
        </w:rPr>
        <w:t>;</w:t>
      </w:r>
    </w:p>
    <w:p w14:paraId="155CCE3F" w14:textId="77777777" w:rsidR="00273F49"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Manter, organizar, classificar, e atualizar processos;</w:t>
      </w:r>
    </w:p>
    <w:p w14:paraId="34DF74BF" w14:textId="24611590" w:rsidR="009F4AD4" w:rsidRDefault="00273F49" w:rsidP="00E70B0F">
      <w:pPr>
        <w:pStyle w:val="PargrafodaLista"/>
        <w:numPr>
          <w:ilvl w:val="0"/>
          <w:numId w:val="45"/>
        </w:numPr>
        <w:ind w:left="3119"/>
        <w:rPr>
          <w:rFonts w:ascii="Times New Roman" w:eastAsia="Times New Roman" w:hAnsi="Times New Roman" w:cs="Times New Roman"/>
          <w:color w:val="000000"/>
          <w:sz w:val="24"/>
          <w:lang w:eastAsia="pt-BR"/>
        </w:rPr>
      </w:pPr>
      <w:r w:rsidRPr="00273F49">
        <w:rPr>
          <w:rFonts w:ascii="Times New Roman" w:eastAsia="Times New Roman" w:hAnsi="Times New Roman" w:cs="Times New Roman"/>
          <w:color w:val="000000"/>
          <w:sz w:val="24"/>
          <w:lang w:eastAsia="pt-BR"/>
        </w:rPr>
        <w:t>Executar outras tarefas compatíveis com as exigências para o exercício da função.</w:t>
      </w:r>
    </w:p>
    <w:p w14:paraId="3B850483" w14:textId="77777777" w:rsidR="00273F49" w:rsidRPr="00273F49" w:rsidRDefault="00273F49" w:rsidP="00273F49">
      <w:pPr>
        <w:pStyle w:val="PargrafodaLista"/>
        <w:ind w:left="2835"/>
        <w:rPr>
          <w:rFonts w:ascii="Times New Roman" w:eastAsia="Times New Roman" w:hAnsi="Times New Roman" w:cs="Times New Roman"/>
          <w:color w:val="000000"/>
          <w:sz w:val="24"/>
          <w:lang w:eastAsia="pt-BR"/>
        </w:rPr>
      </w:pPr>
    </w:p>
    <w:p w14:paraId="083E0509" w14:textId="1F83CD99" w:rsidR="00604C92" w:rsidRPr="00604C92" w:rsidRDefault="00A5295F" w:rsidP="00C7510C">
      <w:pPr>
        <w:pStyle w:val="Ttulo4"/>
      </w:pPr>
      <w:r w:rsidRPr="00273F49">
        <w:t>Será exigido do assistente operacional administrativo</w:t>
      </w:r>
      <w:r w:rsidR="00604C92">
        <w:t xml:space="preserve"> </w:t>
      </w:r>
      <w:r w:rsidR="00604C92" w:rsidRPr="00273F49">
        <w:t>conhecimentos de informática</w:t>
      </w:r>
      <w:r w:rsidR="00604C92">
        <w:t xml:space="preserve"> e </w:t>
      </w:r>
      <w:r w:rsidR="00DA1DA2" w:rsidRPr="00604C92">
        <w:t>Nível Superior Completo</w:t>
      </w:r>
      <w:r w:rsidR="00604C92" w:rsidRPr="00604C92">
        <w:t xml:space="preserve"> em uma das</w:t>
      </w:r>
      <w:r w:rsidR="00F657AA" w:rsidRPr="00604C92">
        <w:t xml:space="preserve"> </w:t>
      </w:r>
      <w:r w:rsidR="00604C92" w:rsidRPr="00604C92">
        <w:t>seguintes áreas:</w:t>
      </w:r>
      <w:r w:rsidR="00F657AA" w:rsidRPr="00604C92">
        <w:t xml:space="preserve"> </w:t>
      </w:r>
    </w:p>
    <w:p w14:paraId="0A9B6DB5" w14:textId="77777777" w:rsidR="00604C92" w:rsidRPr="00604C92" w:rsidRDefault="00604C92" w:rsidP="00EC4D52">
      <w:pPr>
        <w:rPr>
          <w:rFonts w:ascii="Times New Roman" w:hAnsi="Times New Roman" w:cs="Times New Roman"/>
          <w:sz w:val="24"/>
        </w:rPr>
      </w:pPr>
    </w:p>
    <w:p w14:paraId="098201F6" w14:textId="35574D78" w:rsidR="00604C92" w:rsidRPr="00604C92" w:rsidRDefault="00F657AA" w:rsidP="00604C92">
      <w:pPr>
        <w:pStyle w:val="PargrafodaLista"/>
        <w:numPr>
          <w:ilvl w:val="0"/>
          <w:numId w:val="48"/>
        </w:numPr>
        <w:ind w:left="3969"/>
        <w:rPr>
          <w:rFonts w:ascii="Times New Roman" w:hAnsi="Times New Roman" w:cs="Times New Roman"/>
          <w:sz w:val="24"/>
        </w:rPr>
      </w:pPr>
      <w:r w:rsidRPr="00604C92">
        <w:rPr>
          <w:rFonts w:ascii="Times New Roman" w:hAnsi="Times New Roman" w:cs="Times New Roman"/>
          <w:sz w:val="24"/>
        </w:rPr>
        <w:t>Administração</w:t>
      </w:r>
      <w:r w:rsidR="00604C92">
        <w:rPr>
          <w:rFonts w:ascii="Times New Roman" w:hAnsi="Times New Roman" w:cs="Times New Roman"/>
          <w:sz w:val="24"/>
        </w:rPr>
        <w:t>;</w:t>
      </w:r>
    </w:p>
    <w:p w14:paraId="0B694619" w14:textId="7143D3E6" w:rsidR="00604C92" w:rsidRPr="00604C92" w:rsidRDefault="00F657AA" w:rsidP="00604C92">
      <w:pPr>
        <w:pStyle w:val="PargrafodaLista"/>
        <w:numPr>
          <w:ilvl w:val="0"/>
          <w:numId w:val="48"/>
        </w:numPr>
        <w:ind w:left="3969"/>
        <w:rPr>
          <w:rFonts w:ascii="Times New Roman" w:hAnsi="Times New Roman" w:cs="Times New Roman"/>
          <w:sz w:val="24"/>
        </w:rPr>
      </w:pPr>
      <w:r w:rsidRPr="00604C92">
        <w:rPr>
          <w:rFonts w:ascii="Times New Roman" w:hAnsi="Times New Roman" w:cs="Times New Roman"/>
          <w:sz w:val="24"/>
        </w:rPr>
        <w:t>Ciências Contábeis</w:t>
      </w:r>
      <w:r w:rsidR="00604C92">
        <w:rPr>
          <w:rFonts w:ascii="Times New Roman" w:hAnsi="Times New Roman" w:cs="Times New Roman"/>
          <w:sz w:val="24"/>
        </w:rPr>
        <w:t>;</w:t>
      </w:r>
      <w:r w:rsidRPr="00604C92">
        <w:rPr>
          <w:rFonts w:ascii="Times New Roman" w:hAnsi="Times New Roman" w:cs="Times New Roman"/>
          <w:sz w:val="24"/>
        </w:rPr>
        <w:t xml:space="preserve"> ou </w:t>
      </w:r>
    </w:p>
    <w:p w14:paraId="6837F73F" w14:textId="73E065BD" w:rsidR="00A5295F" w:rsidRPr="00604C92" w:rsidRDefault="00F657AA" w:rsidP="00604C92">
      <w:pPr>
        <w:pStyle w:val="PargrafodaLista"/>
        <w:numPr>
          <w:ilvl w:val="0"/>
          <w:numId w:val="48"/>
        </w:numPr>
        <w:ind w:left="3969"/>
        <w:rPr>
          <w:rFonts w:ascii="Times New Roman" w:hAnsi="Times New Roman" w:cs="Times New Roman"/>
          <w:sz w:val="24"/>
        </w:rPr>
      </w:pPr>
      <w:r w:rsidRPr="00604C92">
        <w:rPr>
          <w:rFonts w:ascii="Times New Roman" w:hAnsi="Times New Roman" w:cs="Times New Roman"/>
          <w:sz w:val="24"/>
        </w:rPr>
        <w:t>Direito</w:t>
      </w:r>
      <w:r w:rsidR="00A5295F" w:rsidRPr="00604C92">
        <w:rPr>
          <w:rFonts w:ascii="Times New Roman" w:hAnsi="Times New Roman" w:cs="Times New Roman"/>
          <w:sz w:val="24"/>
        </w:rPr>
        <w:t>.</w:t>
      </w:r>
    </w:p>
    <w:p w14:paraId="0949E84B" w14:textId="719125C0" w:rsidR="00AA3798" w:rsidRDefault="00AA3798" w:rsidP="00AA3798">
      <w:pPr>
        <w:pStyle w:val="PargrafodaLista"/>
        <w:suppressAutoHyphens/>
        <w:ind w:left="2835" w:right="-1"/>
        <w:rPr>
          <w:rFonts w:ascii="Times New Roman" w:hAnsi="Times New Roman" w:cs="Times New Roman"/>
          <w:sz w:val="24"/>
        </w:rPr>
      </w:pPr>
    </w:p>
    <w:p w14:paraId="68623048" w14:textId="6536ABCF" w:rsidR="006952C4" w:rsidRDefault="006952C4" w:rsidP="00C7510C">
      <w:pPr>
        <w:pStyle w:val="Ttulo4"/>
      </w:pPr>
      <w:r>
        <w:t>O contrat</w:t>
      </w:r>
      <w:r w:rsidR="00F80A81">
        <w:t>ado</w:t>
      </w:r>
      <w:r>
        <w:t xml:space="preserve">(a) para o posto de </w:t>
      </w:r>
      <w:r w:rsidRPr="00273F49">
        <w:t>assistente operacional administrativo</w:t>
      </w:r>
      <w:r>
        <w:t xml:space="preserve">, deverá comprovar, no ato da contratação, que preenche os requisitos exigidos no subitem </w:t>
      </w:r>
      <w:r w:rsidR="00D23EB5">
        <w:t>anterior</w:t>
      </w:r>
      <w:r>
        <w:t>.</w:t>
      </w:r>
    </w:p>
    <w:p w14:paraId="7C6159CC" w14:textId="77777777" w:rsidR="006952C4" w:rsidRPr="006952C4" w:rsidRDefault="006952C4" w:rsidP="006952C4"/>
    <w:p w14:paraId="71E9D879" w14:textId="5982907A" w:rsidR="00AA3798" w:rsidRDefault="00AA3798" w:rsidP="00C7510C">
      <w:pPr>
        <w:pStyle w:val="Ttulo3"/>
      </w:pPr>
      <w:r w:rsidRPr="00B723D6">
        <w:t xml:space="preserve">Os serviços de </w:t>
      </w:r>
      <w:r w:rsidR="00080E9C" w:rsidRPr="00B723D6">
        <w:rPr>
          <w:b/>
        </w:rPr>
        <w:t>auxiliar técnico operacional</w:t>
      </w:r>
      <w:r w:rsidRPr="00B723D6">
        <w:rPr>
          <w:b/>
        </w:rPr>
        <w:t xml:space="preserve"> </w:t>
      </w:r>
      <w:r w:rsidRPr="00B723D6">
        <w:t xml:space="preserve">devem ser executados de segunda a sexta, observando-se a jornada de </w:t>
      </w:r>
      <w:r w:rsidRPr="00B723D6">
        <w:rPr>
          <w:b/>
        </w:rPr>
        <w:t>40 horas semanais</w:t>
      </w:r>
      <w:r w:rsidRPr="00B723D6">
        <w:t xml:space="preserve">, o intervalo legal para </w:t>
      </w:r>
      <w:r w:rsidR="004A429E" w:rsidRPr="00B723D6">
        <w:t>refeição</w:t>
      </w:r>
      <w:r w:rsidRPr="00B723D6">
        <w:t xml:space="preserve"> e repouso, e a escala dos postos definida pela </w:t>
      </w:r>
      <w:r w:rsidR="00551896" w:rsidRPr="00B723D6">
        <w:t>FISCALIZAÇÃO</w:t>
      </w:r>
      <w:r w:rsidRPr="00B723D6">
        <w:t>.</w:t>
      </w:r>
    </w:p>
    <w:p w14:paraId="3D687A97" w14:textId="77777777" w:rsidR="00AA3798" w:rsidRPr="00B723D6" w:rsidRDefault="00AA3798" w:rsidP="00AA3798">
      <w:pPr>
        <w:rPr>
          <w:rFonts w:ascii="Times New Roman" w:hAnsi="Times New Roman" w:cs="Times New Roman"/>
          <w:lang w:eastAsia="pt-BR"/>
        </w:rPr>
      </w:pPr>
    </w:p>
    <w:p w14:paraId="4A3E1505" w14:textId="6C30AE17" w:rsidR="00AA3798" w:rsidRPr="00B723D6" w:rsidRDefault="00AA3798" w:rsidP="00C7510C">
      <w:pPr>
        <w:pStyle w:val="Ttulo4"/>
      </w:pPr>
      <w:r w:rsidRPr="00B723D6">
        <w:t xml:space="preserve">Constituem obrigações do </w:t>
      </w:r>
      <w:r w:rsidR="00080E9C" w:rsidRPr="00B723D6">
        <w:t>auxiliar técnico</w:t>
      </w:r>
      <w:r w:rsidRPr="00B723D6">
        <w:t xml:space="preserve"> operacional</w:t>
      </w:r>
      <w:r w:rsidR="004F3B89" w:rsidRPr="00B723D6">
        <w:t xml:space="preserve"> </w:t>
      </w:r>
      <w:r w:rsidRPr="00B723D6">
        <w:t>a execução dos serviços conforme discriminado abaixo:</w:t>
      </w:r>
    </w:p>
    <w:p w14:paraId="0292867D" w14:textId="77777777" w:rsidR="00AA3798" w:rsidRPr="00B723D6" w:rsidRDefault="00AA3798" w:rsidP="00AA3798">
      <w:pPr>
        <w:rPr>
          <w:rFonts w:ascii="Times New Roman" w:hAnsi="Times New Roman" w:cs="Times New Roman"/>
          <w:sz w:val="24"/>
          <w:lang w:eastAsia="pt-BR"/>
        </w:rPr>
      </w:pPr>
    </w:p>
    <w:p w14:paraId="61FD6E3F" w14:textId="3380292C" w:rsidR="00A5295F" w:rsidRPr="00B723D6" w:rsidRDefault="0073719C" w:rsidP="00E70B0F">
      <w:pPr>
        <w:pStyle w:val="PargrafodaLista"/>
        <w:numPr>
          <w:ilvl w:val="0"/>
          <w:numId w:val="44"/>
        </w:numPr>
        <w:ind w:left="3119"/>
        <w:rPr>
          <w:rFonts w:ascii="Times New Roman" w:hAnsi="Times New Roman" w:cs="Times New Roman"/>
          <w:sz w:val="24"/>
          <w:lang w:eastAsia="pt-BR"/>
        </w:rPr>
      </w:pPr>
      <w:r w:rsidRPr="00B723D6">
        <w:rPr>
          <w:rFonts w:ascii="Times New Roman" w:hAnsi="Times New Roman" w:cs="Times New Roman"/>
          <w:color w:val="000000"/>
          <w:sz w:val="24"/>
        </w:rPr>
        <w:t>Auxiliar o técnico de operações</w:t>
      </w:r>
      <w:r w:rsidR="00B723D6" w:rsidRPr="00B723D6">
        <w:rPr>
          <w:rFonts w:ascii="Times New Roman" w:hAnsi="Times New Roman" w:cs="Times New Roman"/>
          <w:color w:val="000000"/>
          <w:sz w:val="24"/>
        </w:rPr>
        <w:t>;</w:t>
      </w:r>
    </w:p>
    <w:p w14:paraId="7E90A0B3" w14:textId="630EF94B" w:rsidR="00B723D6" w:rsidRPr="00B723D6" w:rsidRDefault="00B723D6" w:rsidP="00E70B0F">
      <w:pPr>
        <w:pStyle w:val="PargrafodaLista"/>
        <w:numPr>
          <w:ilvl w:val="0"/>
          <w:numId w:val="44"/>
        </w:numPr>
        <w:ind w:left="3119"/>
        <w:rPr>
          <w:rFonts w:ascii="Times New Roman" w:hAnsi="Times New Roman" w:cs="Times New Roman"/>
          <w:sz w:val="24"/>
          <w:lang w:eastAsia="pt-BR"/>
        </w:rPr>
      </w:pPr>
      <w:r w:rsidRPr="00B723D6">
        <w:rPr>
          <w:rFonts w:ascii="TimesNewRomanPSMT" w:hAnsi="TimesNewRomanPSMT"/>
          <w:color w:val="000000"/>
          <w:sz w:val="24"/>
        </w:rPr>
        <w:t>Auxiliar nas áreas de logística, controle, materiais e patrimônio;</w:t>
      </w:r>
    </w:p>
    <w:p w14:paraId="05AA1A58" w14:textId="2609C90A" w:rsidR="00B723D6" w:rsidRPr="00B723D6" w:rsidRDefault="00B723D6" w:rsidP="00E70B0F">
      <w:pPr>
        <w:pStyle w:val="PargrafodaLista"/>
        <w:numPr>
          <w:ilvl w:val="0"/>
          <w:numId w:val="44"/>
        </w:numPr>
        <w:ind w:left="3119"/>
        <w:rPr>
          <w:rFonts w:ascii="Times New Roman" w:hAnsi="Times New Roman" w:cs="Times New Roman"/>
          <w:sz w:val="24"/>
          <w:lang w:eastAsia="pt-BR"/>
        </w:rPr>
      </w:pPr>
      <w:r w:rsidRPr="00B723D6">
        <w:rPr>
          <w:rFonts w:ascii="TimesNewRomanPSMT" w:hAnsi="TimesNewRomanPSMT"/>
          <w:color w:val="000000"/>
          <w:sz w:val="24"/>
        </w:rPr>
        <w:t>Realizar trabalho em campo e efetuar registro das atividades desenvolvidas;</w:t>
      </w:r>
    </w:p>
    <w:p w14:paraId="59E6B526" w14:textId="334182F4" w:rsidR="00B723D6" w:rsidRPr="00B723D6" w:rsidRDefault="00B723D6" w:rsidP="00E70B0F">
      <w:pPr>
        <w:pStyle w:val="PargrafodaLista"/>
        <w:numPr>
          <w:ilvl w:val="0"/>
          <w:numId w:val="44"/>
        </w:numPr>
        <w:ind w:left="3119"/>
        <w:rPr>
          <w:rFonts w:ascii="Times New Roman" w:hAnsi="Times New Roman" w:cs="Times New Roman"/>
          <w:sz w:val="24"/>
          <w:lang w:eastAsia="pt-BR"/>
        </w:rPr>
      </w:pPr>
      <w:r w:rsidRPr="00B723D6">
        <w:rPr>
          <w:rFonts w:ascii="TimesNewRomanPSMT" w:hAnsi="TimesNewRomanPSMT"/>
          <w:color w:val="000000"/>
          <w:sz w:val="24"/>
        </w:rPr>
        <w:t xml:space="preserve">Apoiar a execução de outras atividades essencialmente </w:t>
      </w:r>
      <w:r w:rsidRPr="00B723D6">
        <w:rPr>
          <w:rFonts w:ascii="TimesNewRomanPSMT" w:eastAsia="Times New Roman" w:hAnsi="TimesNewRomanPSMT" w:cs="Times New Roman"/>
          <w:color w:val="000000"/>
          <w:sz w:val="24"/>
          <w:lang w:eastAsia="pt-BR"/>
        </w:rPr>
        <w:t>caracterizada pela execução de rotinas padronizadas, sob supervisão permanente, atendendo as áreas técnicas e/ou operacionais;</w:t>
      </w:r>
    </w:p>
    <w:p w14:paraId="7349968A" w14:textId="03E9A972" w:rsidR="00B723D6" w:rsidRPr="00B723D6" w:rsidRDefault="00B723D6" w:rsidP="00E70B0F">
      <w:pPr>
        <w:pStyle w:val="PargrafodaLista"/>
        <w:numPr>
          <w:ilvl w:val="0"/>
          <w:numId w:val="44"/>
        </w:numPr>
        <w:ind w:left="3119"/>
        <w:rPr>
          <w:rFonts w:ascii="Times New Roman" w:hAnsi="Times New Roman" w:cs="Times New Roman"/>
          <w:sz w:val="24"/>
          <w:lang w:eastAsia="pt-BR"/>
        </w:rPr>
      </w:pPr>
      <w:r w:rsidRPr="00B723D6">
        <w:rPr>
          <w:rFonts w:ascii="TimesNewRomanPSMT" w:eastAsia="Times New Roman" w:hAnsi="TimesNewRomanPSMT" w:cs="Times New Roman"/>
          <w:color w:val="000000"/>
          <w:sz w:val="24"/>
          <w:lang w:eastAsia="pt-BR"/>
        </w:rPr>
        <w:t>Executa</w:t>
      </w:r>
      <w:r w:rsidR="00344B2F">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atividades de preparação, distribuição, transporte, aplicação, instalação, recuperação de diversos materiais, fazendo o uso de equipamentos, acessórios e ferramentas;</w:t>
      </w:r>
    </w:p>
    <w:p w14:paraId="00571A1E" w14:textId="4FFDE1BB" w:rsidR="00B723D6" w:rsidRPr="00B723D6" w:rsidRDefault="00B723D6" w:rsidP="00E70B0F">
      <w:pPr>
        <w:pStyle w:val="PargrafodaLista"/>
        <w:numPr>
          <w:ilvl w:val="0"/>
          <w:numId w:val="44"/>
        </w:numPr>
        <w:ind w:left="3119"/>
        <w:rPr>
          <w:rFonts w:ascii="TimesNewRomanPSMT" w:eastAsia="Times New Roman" w:hAnsi="TimesNewRomanPSMT" w:cs="Times New Roman"/>
          <w:color w:val="000000"/>
          <w:sz w:val="24"/>
          <w:lang w:eastAsia="pt-BR"/>
        </w:rPr>
      </w:pPr>
      <w:r w:rsidRPr="00B723D6">
        <w:rPr>
          <w:rFonts w:ascii="TimesNewRomanPSMT" w:eastAsia="Times New Roman" w:hAnsi="TimesNewRomanPSMT" w:cs="Times New Roman"/>
          <w:color w:val="000000"/>
          <w:sz w:val="24"/>
          <w:lang w:eastAsia="pt-BR"/>
        </w:rPr>
        <w:t>Prepara</w:t>
      </w:r>
      <w:r w:rsidR="00344B2F">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e organiza</w:t>
      </w:r>
      <w:r w:rsidR="001D7C38">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o local de trabalho;</w:t>
      </w:r>
    </w:p>
    <w:p w14:paraId="2891AE7E" w14:textId="721A9D46" w:rsidR="00B723D6" w:rsidRPr="00B723D6" w:rsidRDefault="00B723D6" w:rsidP="00E70B0F">
      <w:pPr>
        <w:pStyle w:val="PargrafodaLista"/>
        <w:numPr>
          <w:ilvl w:val="0"/>
          <w:numId w:val="44"/>
        </w:numPr>
        <w:ind w:left="3119"/>
        <w:rPr>
          <w:rFonts w:ascii="TimesNewRomanPSMT" w:eastAsia="Times New Roman" w:hAnsi="TimesNewRomanPSMT" w:cs="Times New Roman"/>
          <w:color w:val="000000"/>
          <w:sz w:val="24"/>
          <w:lang w:eastAsia="pt-BR"/>
        </w:rPr>
      </w:pPr>
      <w:r w:rsidRPr="00B723D6">
        <w:rPr>
          <w:rFonts w:ascii="TimesNewRomanPSMT" w:eastAsia="Times New Roman" w:hAnsi="TimesNewRomanPSMT" w:cs="Times New Roman"/>
          <w:color w:val="000000"/>
          <w:sz w:val="24"/>
          <w:lang w:eastAsia="pt-BR"/>
        </w:rPr>
        <w:t>Faz</w:t>
      </w:r>
      <w:r w:rsidR="00344B2F">
        <w:rPr>
          <w:rFonts w:ascii="TimesNewRomanPSMT" w:eastAsia="Times New Roman" w:hAnsi="TimesNewRomanPSMT" w:cs="Times New Roman"/>
          <w:color w:val="000000"/>
          <w:sz w:val="24"/>
          <w:lang w:eastAsia="pt-BR"/>
        </w:rPr>
        <w:t>er</w:t>
      </w:r>
      <w:r w:rsidRPr="00B723D6">
        <w:rPr>
          <w:rFonts w:ascii="TimesNewRomanPSMT" w:eastAsia="Times New Roman" w:hAnsi="TimesNewRomanPSMT" w:cs="Times New Roman"/>
          <w:color w:val="000000"/>
          <w:sz w:val="24"/>
          <w:lang w:eastAsia="pt-BR"/>
        </w:rPr>
        <w:t xml:space="preserve"> conferência de equipamentos, materiais e acessórios;</w:t>
      </w:r>
    </w:p>
    <w:p w14:paraId="614B61DF" w14:textId="02107DCB" w:rsidR="00B723D6" w:rsidRPr="00B723D6" w:rsidRDefault="00B723D6" w:rsidP="00E70B0F">
      <w:pPr>
        <w:pStyle w:val="PargrafodaLista"/>
        <w:numPr>
          <w:ilvl w:val="0"/>
          <w:numId w:val="44"/>
        </w:numPr>
        <w:ind w:left="3119"/>
        <w:rPr>
          <w:rFonts w:ascii="TimesNewRomanPSMT" w:eastAsia="Times New Roman" w:hAnsi="TimesNewRomanPSMT" w:cs="Times New Roman"/>
          <w:color w:val="000000"/>
          <w:sz w:val="24"/>
          <w:lang w:eastAsia="pt-BR"/>
        </w:rPr>
      </w:pPr>
      <w:r w:rsidRPr="00B723D6">
        <w:rPr>
          <w:rFonts w:ascii="TimesNewRomanPSMT" w:eastAsia="Times New Roman" w:hAnsi="TimesNewRomanPSMT" w:cs="Times New Roman"/>
          <w:color w:val="000000"/>
          <w:sz w:val="24"/>
          <w:lang w:eastAsia="pt-BR"/>
        </w:rPr>
        <w:t>Desenvolve</w:t>
      </w:r>
      <w:r w:rsidR="00344B2F">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atividades operacionais de controle de bens e serviços;</w:t>
      </w:r>
    </w:p>
    <w:p w14:paraId="47FF1EE5" w14:textId="4DB695DC" w:rsidR="00B723D6" w:rsidRPr="00B723D6" w:rsidRDefault="00B723D6" w:rsidP="00E70B0F">
      <w:pPr>
        <w:pStyle w:val="PargrafodaLista"/>
        <w:numPr>
          <w:ilvl w:val="0"/>
          <w:numId w:val="44"/>
        </w:numPr>
        <w:ind w:left="3119"/>
        <w:rPr>
          <w:rFonts w:ascii="TimesNewRomanPSMT" w:eastAsia="Times New Roman" w:hAnsi="TimesNewRomanPSMT" w:cs="Times New Roman"/>
          <w:color w:val="000000"/>
          <w:sz w:val="24"/>
          <w:lang w:eastAsia="pt-BR"/>
        </w:rPr>
      </w:pPr>
      <w:r w:rsidRPr="00B723D6">
        <w:rPr>
          <w:rFonts w:ascii="TimesNewRomanPSMT" w:eastAsia="Times New Roman" w:hAnsi="TimesNewRomanPSMT" w:cs="Times New Roman"/>
          <w:color w:val="000000"/>
          <w:sz w:val="24"/>
          <w:lang w:eastAsia="pt-BR"/>
        </w:rPr>
        <w:t>Apoia</w:t>
      </w:r>
      <w:r w:rsidR="00344B2F">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a elaboração de relatórios, planilhas, formulários e outros documentos;</w:t>
      </w:r>
    </w:p>
    <w:p w14:paraId="77BCBBC5" w14:textId="6A3FDB0B" w:rsidR="00B723D6" w:rsidRPr="009734E4" w:rsidRDefault="00B723D6" w:rsidP="00E70B0F">
      <w:pPr>
        <w:pStyle w:val="PargrafodaLista"/>
        <w:numPr>
          <w:ilvl w:val="0"/>
          <w:numId w:val="44"/>
        </w:numPr>
        <w:ind w:left="3119"/>
        <w:rPr>
          <w:rFonts w:ascii="Times New Roman" w:hAnsi="Times New Roman" w:cs="Times New Roman"/>
          <w:sz w:val="24"/>
          <w:lang w:eastAsia="pt-BR"/>
        </w:rPr>
      </w:pPr>
      <w:r w:rsidRPr="00B723D6">
        <w:rPr>
          <w:rFonts w:ascii="TimesNewRomanPSMT" w:eastAsia="Times New Roman" w:hAnsi="TimesNewRomanPSMT" w:cs="Times New Roman"/>
          <w:color w:val="000000"/>
          <w:sz w:val="24"/>
          <w:lang w:eastAsia="pt-BR"/>
        </w:rPr>
        <w:t>Executa</w:t>
      </w:r>
      <w:r w:rsidR="00344B2F">
        <w:rPr>
          <w:rFonts w:ascii="TimesNewRomanPSMT" w:eastAsia="Times New Roman" w:hAnsi="TimesNewRomanPSMT" w:cs="Times New Roman"/>
          <w:color w:val="000000"/>
          <w:sz w:val="24"/>
          <w:lang w:eastAsia="pt-BR"/>
        </w:rPr>
        <w:t>r</w:t>
      </w:r>
      <w:r w:rsidRPr="00B723D6">
        <w:rPr>
          <w:rFonts w:ascii="TimesNewRomanPSMT" w:eastAsia="Times New Roman" w:hAnsi="TimesNewRomanPSMT" w:cs="Times New Roman"/>
          <w:color w:val="000000"/>
          <w:sz w:val="24"/>
          <w:lang w:eastAsia="pt-BR"/>
        </w:rPr>
        <w:t xml:space="preserve"> outras atividades correlatas.</w:t>
      </w:r>
    </w:p>
    <w:p w14:paraId="2EC31F65" w14:textId="77777777" w:rsidR="009734E4" w:rsidRPr="00B723D6" w:rsidRDefault="009734E4" w:rsidP="009734E4">
      <w:pPr>
        <w:pStyle w:val="PargrafodaLista"/>
        <w:ind w:left="3195"/>
        <w:rPr>
          <w:rFonts w:ascii="Times New Roman" w:hAnsi="Times New Roman" w:cs="Times New Roman"/>
          <w:sz w:val="24"/>
          <w:lang w:eastAsia="pt-BR"/>
        </w:rPr>
      </w:pPr>
    </w:p>
    <w:p w14:paraId="2D1701C7" w14:textId="2C144001" w:rsidR="00A5295F" w:rsidRPr="00DD6B8D" w:rsidRDefault="00A5295F" w:rsidP="00C7510C">
      <w:pPr>
        <w:pStyle w:val="Ttulo4"/>
      </w:pPr>
      <w:r w:rsidRPr="00DD6B8D">
        <w:t xml:space="preserve">Será exigido do </w:t>
      </w:r>
      <w:r w:rsidR="00F44A21" w:rsidRPr="00DD6B8D">
        <w:t>auxiliar técnico</w:t>
      </w:r>
      <w:r w:rsidRPr="00DD6B8D">
        <w:t xml:space="preserve"> operacional a escolaridade mínima de </w:t>
      </w:r>
      <w:r w:rsidR="009B6058" w:rsidRPr="00DD6B8D">
        <w:t>Níve</w:t>
      </w:r>
      <w:r w:rsidR="00737CF2" w:rsidRPr="00DD6B8D">
        <w:t>l Médio Completo</w:t>
      </w:r>
      <w:r w:rsidRPr="00DD6B8D">
        <w:t xml:space="preserve"> e conhecimentos de informática.</w:t>
      </w:r>
    </w:p>
    <w:p w14:paraId="6CD0FA94" w14:textId="77777777" w:rsidR="00894261" w:rsidRPr="00502C0F" w:rsidRDefault="00894261" w:rsidP="00894261">
      <w:pPr>
        <w:rPr>
          <w:rFonts w:ascii="Times New Roman" w:hAnsi="Times New Roman" w:cs="Times New Roman"/>
          <w:highlight w:val="yellow"/>
          <w:lang w:eastAsia="pt-BR"/>
        </w:rPr>
      </w:pPr>
    </w:p>
    <w:p w14:paraId="3D7038C0" w14:textId="628F08AF" w:rsidR="00894261" w:rsidRPr="007B0B5F" w:rsidRDefault="00894261" w:rsidP="00C7510C">
      <w:pPr>
        <w:pStyle w:val="Ttulo4"/>
      </w:pPr>
      <w:r w:rsidRPr="007B0B5F">
        <w:t xml:space="preserve">O </w:t>
      </w:r>
      <w:r w:rsidR="00F44A21" w:rsidRPr="007B0B5F">
        <w:t>auxiliar técnico operacional</w:t>
      </w:r>
      <w:r w:rsidRPr="007B0B5F">
        <w:t xml:space="preserve"> deverá ter disponibilidade para viajar, pernoitar e realizar trabalho em campo.</w:t>
      </w:r>
    </w:p>
    <w:p w14:paraId="6EF56736" w14:textId="77777777" w:rsidR="00894261" w:rsidRPr="007B0B5F" w:rsidRDefault="00894261" w:rsidP="00894261">
      <w:pPr>
        <w:rPr>
          <w:rFonts w:ascii="Times New Roman" w:hAnsi="Times New Roman" w:cs="Times New Roman"/>
          <w:lang w:eastAsia="pt-BR"/>
        </w:rPr>
      </w:pPr>
    </w:p>
    <w:p w14:paraId="0BB80150" w14:textId="5B3A0DDA" w:rsidR="00A5295F" w:rsidRPr="007B0B5F" w:rsidRDefault="00894261" w:rsidP="00C7510C">
      <w:pPr>
        <w:pStyle w:val="Ttulo4"/>
      </w:pPr>
      <w:r w:rsidRPr="007B0B5F">
        <w:t>Em caso de viagem</w:t>
      </w:r>
      <w:r w:rsidR="00D12497" w:rsidRPr="007B0B5F">
        <w:t>,</w:t>
      </w:r>
      <w:r w:rsidRPr="007B0B5F">
        <w:t xml:space="preserve"> o </w:t>
      </w:r>
      <w:r w:rsidR="00F44A21" w:rsidRPr="007B0B5F">
        <w:t>auxiliar técnico operacional</w:t>
      </w:r>
      <w:r w:rsidRPr="007B0B5F">
        <w:t xml:space="preserve"> terá direito ao recebimento de diárias</w:t>
      </w:r>
      <w:r w:rsidR="009D7561" w:rsidRPr="007B0B5F">
        <w:t>, de acordo com a tabela de diárias da CODEVASF,</w:t>
      </w:r>
      <w:r w:rsidRPr="007B0B5F">
        <w:t xml:space="preserve"> a fim de custear as despesas com alimentação e pernoite.</w:t>
      </w:r>
    </w:p>
    <w:p w14:paraId="50CA3CC9" w14:textId="77777777" w:rsidR="009F4AD4" w:rsidRPr="009F4AD4" w:rsidRDefault="009F4AD4" w:rsidP="009F4AD4">
      <w:pPr>
        <w:rPr>
          <w:highlight w:val="yellow"/>
          <w:lang w:eastAsia="pt-BR"/>
        </w:rPr>
      </w:pPr>
    </w:p>
    <w:p w14:paraId="64F3DF65" w14:textId="205C9023" w:rsidR="009F4AD4" w:rsidRPr="00FB0B89" w:rsidRDefault="009F4AD4" w:rsidP="00C7510C">
      <w:pPr>
        <w:pStyle w:val="Ttulo3"/>
      </w:pPr>
      <w:r w:rsidRPr="00FB0B89">
        <w:t xml:space="preserve">Os serviços de </w:t>
      </w:r>
      <w:r w:rsidRPr="00FB0B89">
        <w:rPr>
          <w:b/>
        </w:rPr>
        <w:t>almoxarife</w:t>
      </w:r>
      <w:r w:rsidRPr="00FB0B89">
        <w:t xml:space="preserve"> devem ser executados de segunda a sexta, observando-se a jornada de </w:t>
      </w:r>
      <w:r w:rsidRPr="00FB0B89">
        <w:rPr>
          <w:b/>
        </w:rPr>
        <w:t>40 horas semanais</w:t>
      </w:r>
      <w:r w:rsidRPr="00FB0B89">
        <w:t>, o intervalo legal para refeição e repouso, e a escala dos postos definida pela FISCALIZAÇÃO.</w:t>
      </w:r>
    </w:p>
    <w:p w14:paraId="1A126183" w14:textId="77777777" w:rsidR="009F4AD4" w:rsidRPr="00FB0B89" w:rsidRDefault="009F4AD4" w:rsidP="009F4AD4">
      <w:pPr>
        <w:rPr>
          <w:rFonts w:ascii="Times New Roman" w:hAnsi="Times New Roman" w:cs="Times New Roman"/>
          <w:sz w:val="24"/>
          <w:lang w:eastAsia="pt-BR"/>
        </w:rPr>
      </w:pPr>
    </w:p>
    <w:p w14:paraId="7502512B" w14:textId="79BB8AD3" w:rsidR="009F4AD4" w:rsidRDefault="009F4AD4" w:rsidP="00C7510C">
      <w:pPr>
        <w:pStyle w:val="Ttulo4"/>
      </w:pPr>
      <w:r w:rsidRPr="00FB0B89">
        <w:lastRenderedPageBreak/>
        <w:t>Constituem obrigações do almoxarife a execução dos serviços conforme discriminado abaixo:</w:t>
      </w:r>
    </w:p>
    <w:p w14:paraId="2AC9B7F1" w14:textId="77777777" w:rsidR="00FB0B89" w:rsidRPr="00FB0B89" w:rsidRDefault="00FB0B89" w:rsidP="00FB0B89">
      <w:pPr>
        <w:rPr>
          <w:lang w:eastAsia="pt-BR"/>
        </w:rPr>
      </w:pPr>
    </w:p>
    <w:p w14:paraId="5CB9828A" w14:textId="77777777" w:rsidR="00FB0B89" w:rsidRDefault="00FB0B89" w:rsidP="00E70B0F">
      <w:pPr>
        <w:pStyle w:val="PargrafodaLista"/>
        <w:numPr>
          <w:ilvl w:val="0"/>
          <w:numId w:val="43"/>
        </w:numPr>
        <w:ind w:left="3119"/>
        <w:rPr>
          <w:rFonts w:ascii="Times New Roman" w:hAnsi="Times New Roman" w:cs="Times New Roman"/>
          <w:sz w:val="24"/>
          <w:lang w:eastAsia="pt-BR"/>
        </w:rPr>
      </w:pPr>
      <w:r w:rsidRPr="00FB0B89">
        <w:rPr>
          <w:rFonts w:ascii="Times New Roman" w:hAnsi="Times New Roman" w:cs="Times New Roman"/>
          <w:sz w:val="24"/>
          <w:lang w:eastAsia="pt-BR"/>
        </w:rPr>
        <w:t>Recepciona</w:t>
      </w:r>
      <w:r>
        <w:rPr>
          <w:rFonts w:ascii="Times New Roman" w:hAnsi="Times New Roman" w:cs="Times New Roman"/>
          <w:sz w:val="24"/>
          <w:lang w:eastAsia="pt-BR"/>
        </w:rPr>
        <w:t>r</w:t>
      </w:r>
      <w:r w:rsidRPr="00FB0B89">
        <w:rPr>
          <w:rFonts w:ascii="Times New Roman" w:hAnsi="Times New Roman" w:cs="Times New Roman"/>
          <w:sz w:val="24"/>
          <w:lang w:eastAsia="pt-BR"/>
        </w:rPr>
        <w:t>, confer</w:t>
      </w:r>
      <w:r>
        <w:rPr>
          <w:rFonts w:ascii="Times New Roman" w:hAnsi="Times New Roman" w:cs="Times New Roman"/>
          <w:sz w:val="24"/>
          <w:lang w:eastAsia="pt-BR"/>
        </w:rPr>
        <w:t>ir</w:t>
      </w:r>
      <w:r w:rsidRPr="00FB0B89">
        <w:rPr>
          <w:rFonts w:ascii="Times New Roman" w:hAnsi="Times New Roman" w:cs="Times New Roman"/>
          <w:sz w:val="24"/>
          <w:lang w:eastAsia="pt-BR"/>
        </w:rPr>
        <w:t xml:space="preserve"> e armazen</w:t>
      </w:r>
      <w:r>
        <w:rPr>
          <w:rFonts w:ascii="Times New Roman" w:hAnsi="Times New Roman" w:cs="Times New Roman"/>
          <w:sz w:val="24"/>
          <w:lang w:eastAsia="pt-BR"/>
        </w:rPr>
        <w:t>ar</w:t>
      </w:r>
      <w:r w:rsidRPr="00FB0B89">
        <w:rPr>
          <w:rFonts w:ascii="Times New Roman" w:hAnsi="Times New Roman" w:cs="Times New Roman"/>
          <w:sz w:val="24"/>
          <w:lang w:eastAsia="pt-BR"/>
        </w:rPr>
        <w:t xml:space="preserve"> produtos e materiais em almoxarifados, armazéns, silos e depósitos</w:t>
      </w:r>
      <w:r>
        <w:rPr>
          <w:rFonts w:ascii="Times New Roman" w:hAnsi="Times New Roman" w:cs="Times New Roman"/>
          <w:sz w:val="24"/>
          <w:lang w:eastAsia="pt-BR"/>
        </w:rPr>
        <w:t>;</w:t>
      </w:r>
    </w:p>
    <w:p w14:paraId="40C8DF7F" w14:textId="5E671B24" w:rsidR="00FB0B89" w:rsidRDefault="00FB0B89" w:rsidP="00E70B0F">
      <w:pPr>
        <w:pStyle w:val="PargrafodaLista"/>
        <w:numPr>
          <w:ilvl w:val="0"/>
          <w:numId w:val="43"/>
        </w:numPr>
        <w:ind w:left="3119"/>
        <w:rPr>
          <w:rFonts w:ascii="Times New Roman" w:hAnsi="Times New Roman" w:cs="Times New Roman"/>
          <w:sz w:val="24"/>
          <w:lang w:eastAsia="pt-BR"/>
        </w:rPr>
      </w:pPr>
      <w:r w:rsidRPr="00FB0B89">
        <w:rPr>
          <w:rFonts w:ascii="Times New Roman" w:hAnsi="Times New Roman" w:cs="Times New Roman"/>
          <w:sz w:val="24"/>
          <w:lang w:eastAsia="pt-BR"/>
        </w:rPr>
        <w:t>Faze</w:t>
      </w:r>
      <w:r>
        <w:rPr>
          <w:rFonts w:ascii="Times New Roman" w:hAnsi="Times New Roman" w:cs="Times New Roman"/>
          <w:sz w:val="24"/>
          <w:lang w:eastAsia="pt-BR"/>
        </w:rPr>
        <w:t>r</w:t>
      </w:r>
      <w:r w:rsidRPr="00FB0B89">
        <w:rPr>
          <w:rFonts w:ascii="Times New Roman" w:hAnsi="Times New Roman" w:cs="Times New Roman"/>
          <w:sz w:val="24"/>
          <w:lang w:eastAsia="pt-BR"/>
        </w:rPr>
        <w:t xml:space="preserve"> os lançamentos da</w:t>
      </w:r>
      <w:r w:rsidR="001D7C38">
        <w:rPr>
          <w:rFonts w:ascii="Times New Roman" w:hAnsi="Times New Roman" w:cs="Times New Roman"/>
          <w:sz w:val="24"/>
          <w:lang w:eastAsia="pt-BR"/>
        </w:rPr>
        <w:t>s</w:t>
      </w:r>
      <w:r w:rsidRPr="00FB0B89">
        <w:rPr>
          <w:rFonts w:ascii="Times New Roman" w:hAnsi="Times New Roman" w:cs="Times New Roman"/>
          <w:sz w:val="24"/>
          <w:lang w:eastAsia="pt-BR"/>
        </w:rPr>
        <w:t xml:space="preserve"> movimentaç</w:t>
      </w:r>
      <w:r w:rsidR="001D7C38">
        <w:rPr>
          <w:rFonts w:ascii="Times New Roman" w:hAnsi="Times New Roman" w:cs="Times New Roman"/>
          <w:sz w:val="24"/>
          <w:lang w:eastAsia="pt-BR"/>
        </w:rPr>
        <w:t>ões</w:t>
      </w:r>
      <w:r w:rsidRPr="00FB0B89">
        <w:rPr>
          <w:rFonts w:ascii="Times New Roman" w:hAnsi="Times New Roman" w:cs="Times New Roman"/>
          <w:sz w:val="24"/>
          <w:lang w:eastAsia="pt-BR"/>
        </w:rPr>
        <w:t xml:space="preserve"> de entradas e saídas e controla</w:t>
      </w:r>
      <w:r w:rsidR="001D7C38">
        <w:rPr>
          <w:rFonts w:ascii="Times New Roman" w:hAnsi="Times New Roman" w:cs="Times New Roman"/>
          <w:sz w:val="24"/>
          <w:lang w:eastAsia="pt-BR"/>
        </w:rPr>
        <w:t>r</w:t>
      </w:r>
      <w:r w:rsidRPr="00FB0B89">
        <w:rPr>
          <w:rFonts w:ascii="Times New Roman" w:hAnsi="Times New Roman" w:cs="Times New Roman"/>
          <w:sz w:val="24"/>
          <w:lang w:eastAsia="pt-BR"/>
        </w:rPr>
        <w:t xml:space="preserve"> os estoques</w:t>
      </w:r>
      <w:r>
        <w:rPr>
          <w:rFonts w:ascii="Times New Roman" w:hAnsi="Times New Roman" w:cs="Times New Roman"/>
          <w:sz w:val="24"/>
          <w:lang w:eastAsia="pt-BR"/>
        </w:rPr>
        <w:t>;</w:t>
      </w:r>
    </w:p>
    <w:p w14:paraId="19FEA721" w14:textId="722F390E" w:rsidR="00FB0B89" w:rsidRDefault="00FB0B89" w:rsidP="00E70B0F">
      <w:pPr>
        <w:pStyle w:val="PargrafodaLista"/>
        <w:numPr>
          <w:ilvl w:val="0"/>
          <w:numId w:val="43"/>
        </w:numPr>
        <w:ind w:left="3119"/>
        <w:rPr>
          <w:rFonts w:ascii="Times New Roman" w:hAnsi="Times New Roman" w:cs="Times New Roman"/>
          <w:sz w:val="24"/>
          <w:lang w:eastAsia="pt-BR"/>
        </w:rPr>
      </w:pPr>
      <w:r w:rsidRPr="00FB0B89">
        <w:rPr>
          <w:rFonts w:ascii="Times New Roman" w:hAnsi="Times New Roman" w:cs="Times New Roman"/>
          <w:sz w:val="24"/>
          <w:lang w:eastAsia="pt-BR"/>
        </w:rPr>
        <w:t>Distrib</w:t>
      </w:r>
      <w:r>
        <w:rPr>
          <w:rFonts w:ascii="Times New Roman" w:hAnsi="Times New Roman" w:cs="Times New Roman"/>
          <w:sz w:val="24"/>
          <w:lang w:eastAsia="pt-BR"/>
        </w:rPr>
        <w:t>uir</w:t>
      </w:r>
      <w:r w:rsidRPr="00FB0B89">
        <w:rPr>
          <w:rFonts w:ascii="Times New Roman" w:hAnsi="Times New Roman" w:cs="Times New Roman"/>
          <w:sz w:val="24"/>
          <w:lang w:eastAsia="pt-BR"/>
        </w:rPr>
        <w:t xml:space="preserve"> produtos e materiais a serem expedidos</w:t>
      </w:r>
      <w:r>
        <w:rPr>
          <w:rFonts w:ascii="Times New Roman" w:hAnsi="Times New Roman" w:cs="Times New Roman"/>
          <w:sz w:val="24"/>
          <w:lang w:eastAsia="pt-BR"/>
        </w:rPr>
        <w:t>;</w:t>
      </w:r>
    </w:p>
    <w:p w14:paraId="72FE1011" w14:textId="77777777" w:rsidR="00FB0B89" w:rsidRDefault="00FB0B89" w:rsidP="00E70B0F">
      <w:pPr>
        <w:pStyle w:val="PargrafodaLista"/>
        <w:numPr>
          <w:ilvl w:val="0"/>
          <w:numId w:val="43"/>
        </w:numPr>
        <w:ind w:left="3119"/>
        <w:rPr>
          <w:rFonts w:ascii="Times New Roman" w:hAnsi="Times New Roman" w:cs="Times New Roman"/>
          <w:sz w:val="24"/>
          <w:lang w:eastAsia="pt-BR"/>
        </w:rPr>
      </w:pPr>
      <w:r w:rsidRPr="00FB0B89">
        <w:rPr>
          <w:rFonts w:ascii="Times New Roman" w:hAnsi="Times New Roman" w:cs="Times New Roman"/>
          <w:sz w:val="24"/>
          <w:lang w:eastAsia="pt-BR"/>
        </w:rPr>
        <w:t>Organiza</w:t>
      </w:r>
      <w:r>
        <w:rPr>
          <w:rFonts w:ascii="Times New Roman" w:hAnsi="Times New Roman" w:cs="Times New Roman"/>
          <w:sz w:val="24"/>
          <w:lang w:eastAsia="pt-BR"/>
        </w:rPr>
        <w:t>r</w:t>
      </w:r>
      <w:r w:rsidRPr="00FB0B89">
        <w:rPr>
          <w:rFonts w:ascii="Times New Roman" w:hAnsi="Times New Roman" w:cs="Times New Roman"/>
          <w:sz w:val="24"/>
          <w:lang w:eastAsia="pt-BR"/>
        </w:rPr>
        <w:t xml:space="preserve"> o almoxarifado para facilitar a movimentação dos itens armazenados e a armazenar, preservando o estoque limpo e organizado</w:t>
      </w:r>
      <w:r>
        <w:rPr>
          <w:rFonts w:ascii="Times New Roman" w:hAnsi="Times New Roman" w:cs="Times New Roman"/>
          <w:sz w:val="24"/>
          <w:lang w:eastAsia="pt-BR"/>
        </w:rPr>
        <w:t>;</w:t>
      </w:r>
    </w:p>
    <w:p w14:paraId="6E19F87E" w14:textId="72BC19C8" w:rsidR="00FB0B89" w:rsidRDefault="00FB0B89" w:rsidP="00E70B0F">
      <w:pPr>
        <w:pStyle w:val="PargrafodaLista"/>
        <w:numPr>
          <w:ilvl w:val="0"/>
          <w:numId w:val="43"/>
        </w:numPr>
        <w:ind w:left="3119"/>
        <w:rPr>
          <w:rFonts w:ascii="Times New Roman" w:hAnsi="Times New Roman" w:cs="Times New Roman"/>
          <w:sz w:val="24"/>
          <w:lang w:eastAsia="pt-BR"/>
        </w:rPr>
      </w:pPr>
      <w:r w:rsidRPr="00FB0B89">
        <w:rPr>
          <w:rFonts w:ascii="Times New Roman" w:hAnsi="Times New Roman" w:cs="Times New Roman"/>
          <w:sz w:val="24"/>
          <w:lang w:eastAsia="pt-BR"/>
        </w:rPr>
        <w:t>Empacota</w:t>
      </w:r>
      <w:r>
        <w:rPr>
          <w:rFonts w:ascii="Times New Roman" w:hAnsi="Times New Roman" w:cs="Times New Roman"/>
          <w:sz w:val="24"/>
          <w:lang w:eastAsia="pt-BR"/>
        </w:rPr>
        <w:t>r</w:t>
      </w:r>
      <w:r w:rsidRPr="00FB0B89">
        <w:rPr>
          <w:rFonts w:ascii="Times New Roman" w:hAnsi="Times New Roman" w:cs="Times New Roman"/>
          <w:sz w:val="24"/>
          <w:lang w:eastAsia="pt-BR"/>
        </w:rPr>
        <w:t xml:space="preserve"> </w:t>
      </w:r>
      <w:r w:rsidR="001A44AB">
        <w:rPr>
          <w:rFonts w:ascii="Times New Roman" w:hAnsi="Times New Roman" w:cs="Times New Roman"/>
          <w:sz w:val="24"/>
          <w:lang w:eastAsia="pt-BR"/>
        </w:rPr>
        <w:t>e</w:t>
      </w:r>
      <w:r w:rsidRPr="00FB0B89">
        <w:rPr>
          <w:rFonts w:ascii="Times New Roman" w:hAnsi="Times New Roman" w:cs="Times New Roman"/>
          <w:sz w:val="24"/>
          <w:lang w:eastAsia="pt-BR"/>
        </w:rPr>
        <w:t xml:space="preserve"> desempacota</w:t>
      </w:r>
      <w:r w:rsidR="001A44AB">
        <w:rPr>
          <w:rFonts w:ascii="Times New Roman" w:hAnsi="Times New Roman" w:cs="Times New Roman"/>
          <w:sz w:val="24"/>
          <w:lang w:eastAsia="pt-BR"/>
        </w:rPr>
        <w:t>r</w:t>
      </w:r>
      <w:r w:rsidRPr="00FB0B89">
        <w:rPr>
          <w:rFonts w:ascii="Times New Roman" w:hAnsi="Times New Roman" w:cs="Times New Roman"/>
          <w:sz w:val="24"/>
          <w:lang w:eastAsia="pt-BR"/>
        </w:rPr>
        <w:t xml:space="preserve"> os produtos, realiza</w:t>
      </w:r>
      <w:r w:rsidR="001A44AB">
        <w:rPr>
          <w:rFonts w:ascii="Times New Roman" w:hAnsi="Times New Roman" w:cs="Times New Roman"/>
          <w:sz w:val="24"/>
          <w:lang w:eastAsia="pt-BR"/>
        </w:rPr>
        <w:t>r</w:t>
      </w:r>
      <w:r w:rsidRPr="00FB0B89">
        <w:rPr>
          <w:rFonts w:ascii="Times New Roman" w:hAnsi="Times New Roman" w:cs="Times New Roman"/>
          <w:sz w:val="24"/>
          <w:lang w:eastAsia="pt-BR"/>
        </w:rPr>
        <w:t xml:space="preserve"> expedição</w:t>
      </w:r>
      <w:r w:rsidR="00D26001">
        <w:rPr>
          <w:rFonts w:ascii="Times New Roman" w:hAnsi="Times New Roman" w:cs="Times New Roman"/>
          <w:sz w:val="24"/>
          <w:lang w:eastAsia="pt-BR"/>
        </w:rPr>
        <w:t xml:space="preserve"> dos</w:t>
      </w:r>
      <w:r w:rsidRPr="00FB0B89">
        <w:rPr>
          <w:rFonts w:ascii="Times New Roman" w:hAnsi="Times New Roman" w:cs="Times New Roman"/>
          <w:sz w:val="24"/>
          <w:lang w:eastAsia="pt-BR"/>
        </w:rPr>
        <w:t xml:space="preserve"> materiais e produtos, examinando-os, providenciando os despachos dos mesmos e auxilia</w:t>
      </w:r>
      <w:r w:rsidR="00D26001">
        <w:rPr>
          <w:rFonts w:ascii="Times New Roman" w:hAnsi="Times New Roman" w:cs="Times New Roman"/>
          <w:sz w:val="24"/>
          <w:lang w:eastAsia="pt-BR"/>
        </w:rPr>
        <w:t>r</w:t>
      </w:r>
      <w:r w:rsidRPr="00FB0B89">
        <w:rPr>
          <w:rFonts w:ascii="Times New Roman" w:hAnsi="Times New Roman" w:cs="Times New Roman"/>
          <w:sz w:val="24"/>
          <w:lang w:eastAsia="pt-BR"/>
        </w:rPr>
        <w:t xml:space="preserve"> no processo de logística</w:t>
      </w:r>
      <w:r>
        <w:rPr>
          <w:rFonts w:ascii="Times New Roman" w:hAnsi="Times New Roman" w:cs="Times New Roman"/>
          <w:sz w:val="24"/>
          <w:lang w:eastAsia="pt-BR"/>
        </w:rPr>
        <w:t>;</w:t>
      </w:r>
    </w:p>
    <w:p w14:paraId="7C0F8E67" w14:textId="2C33CA38" w:rsidR="00FB0B89" w:rsidRPr="00EF2F01" w:rsidRDefault="00FB0B89" w:rsidP="00E70B0F">
      <w:pPr>
        <w:pStyle w:val="PargrafodaLista"/>
        <w:numPr>
          <w:ilvl w:val="0"/>
          <w:numId w:val="43"/>
        </w:numPr>
        <w:ind w:left="3119"/>
        <w:rPr>
          <w:rFonts w:ascii="Times New Roman" w:hAnsi="Times New Roman" w:cs="Times New Roman"/>
          <w:sz w:val="24"/>
          <w:lang w:eastAsia="pt-BR"/>
        </w:rPr>
      </w:pPr>
      <w:r w:rsidRPr="00FE2718">
        <w:rPr>
          <w:rFonts w:ascii="Times New Roman" w:hAnsi="Times New Roman" w:cs="Times New Roman"/>
          <w:color w:val="000000"/>
          <w:sz w:val="24"/>
          <w:shd w:val="clear" w:color="auto" w:fill="FFFFFF"/>
        </w:rPr>
        <w:t>Executar outras tarefas de mesma natureza ou nível de complexidade associado à sua especialidade ou ambiente.</w:t>
      </w:r>
    </w:p>
    <w:p w14:paraId="59E1891B" w14:textId="5C75AD43" w:rsidR="00EF2F01" w:rsidRDefault="00EF2F01" w:rsidP="00EF2F01">
      <w:pPr>
        <w:rPr>
          <w:rFonts w:ascii="Times New Roman" w:hAnsi="Times New Roman" w:cs="Times New Roman"/>
          <w:sz w:val="24"/>
          <w:lang w:eastAsia="pt-BR"/>
        </w:rPr>
      </w:pPr>
    </w:p>
    <w:p w14:paraId="65AD901F" w14:textId="45D3387B" w:rsidR="00EF2F01" w:rsidRPr="00DD6B8D" w:rsidRDefault="00EF2F01" w:rsidP="00C7510C">
      <w:pPr>
        <w:pStyle w:val="Ttulo4"/>
      </w:pPr>
      <w:r w:rsidRPr="00DD6B8D">
        <w:t xml:space="preserve">Será exigido do </w:t>
      </w:r>
      <w:r>
        <w:t>almoxarife</w:t>
      </w:r>
      <w:r w:rsidRPr="00DD6B8D">
        <w:t xml:space="preserve"> a escolaridade mínima de Nível Médio Completo e conhecimentos de informática.</w:t>
      </w:r>
    </w:p>
    <w:p w14:paraId="0330715A" w14:textId="77777777" w:rsidR="009F4AD4" w:rsidRPr="00FE2718" w:rsidRDefault="009F4AD4" w:rsidP="00894261">
      <w:pPr>
        <w:rPr>
          <w:rFonts w:ascii="Times New Roman" w:hAnsi="Times New Roman" w:cs="Times New Roman"/>
          <w:lang w:eastAsia="pt-BR"/>
        </w:rPr>
      </w:pPr>
    </w:p>
    <w:p w14:paraId="08EFF400" w14:textId="77777777" w:rsidR="000E21F3" w:rsidRPr="00FE2718" w:rsidRDefault="000E21F3" w:rsidP="000452CC">
      <w:pPr>
        <w:pStyle w:val="Ttulo2"/>
        <w:rPr>
          <w:rFonts w:eastAsia="PalatinoLinotype"/>
        </w:rPr>
      </w:pPr>
      <w:r w:rsidRPr="00FE2718">
        <w:rPr>
          <w:rFonts w:eastAsia="PalatinoLinotype"/>
        </w:rPr>
        <w:t>PREPOSTO</w:t>
      </w:r>
    </w:p>
    <w:p w14:paraId="787062B6" w14:textId="77777777" w:rsidR="00693F17" w:rsidRPr="00FE2718" w:rsidRDefault="00693F17" w:rsidP="00785ED6">
      <w:pPr>
        <w:rPr>
          <w:rFonts w:ascii="Times New Roman" w:hAnsi="Times New Roman" w:cs="Times New Roman"/>
          <w:sz w:val="24"/>
          <w:lang w:eastAsia="pt-BR"/>
        </w:rPr>
      </w:pPr>
    </w:p>
    <w:p w14:paraId="0A87E199" w14:textId="77777777" w:rsidR="00B02E9C" w:rsidRPr="00FE2718" w:rsidRDefault="007358AB" w:rsidP="00C7510C">
      <w:pPr>
        <w:pStyle w:val="Ttulo3"/>
        <w:rPr>
          <w:rFonts w:eastAsia="PalatinoLinotype"/>
        </w:rPr>
      </w:pPr>
      <w:r w:rsidRPr="00FE2718">
        <w:rPr>
          <w:rFonts w:eastAsia="PalatinoLinotype"/>
        </w:rPr>
        <w:t xml:space="preserve"> </w:t>
      </w:r>
      <w:r w:rsidR="000E21F3" w:rsidRPr="00FE2718">
        <w:rPr>
          <w:rFonts w:eastAsia="PalatinoLinotype"/>
        </w:rPr>
        <w:t>A CONTRATADA deverá indicar um preposto, aceito pela FISCALIZAÇÃO, para representá-la administrativamente, durante o período de vigência do contrato, o qual deverá ser indicado mediante declaração em que deverá constar o nome completo, nº CPF, nº do documento de identidade, além dos dados relacionados à sua qualificação profissional.</w:t>
      </w:r>
    </w:p>
    <w:p w14:paraId="19E65944" w14:textId="77777777" w:rsidR="00B02E9C" w:rsidRPr="00FE2718" w:rsidRDefault="00B02E9C" w:rsidP="00785ED6">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bCs/>
          <w:color w:val="000000" w:themeColor="text1"/>
          <w:sz w:val="24"/>
        </w:rPr>
      </w:pPr>
    </w:p>
    <w:p w14:paraId="34FB3F66" w14:textId="77777777" w:rsidR="00B02E9C" w:rsidRPr="00FE2718" w:rsidRDefault="007358AB" w:rsidP="00C7510C">
      <w:pPr>
        <w:pStyle w:val="Ttulo3"/>
      </w:pPr>
      <w:r w:rsidRPr="00FE2718">
        <w:t xml:space="preserve"> </w:t>
      </w:r>
      <w:r w:rsidR="00B02E9C" w:rsidRPr="00FE2718">
        <w:t xml:space="preserve">A CONTRATADA deverá manter preposto junto a cada Unidade da 2ª Superintendência Regional da CODEVASF elencada no </w:t>
      </w:r>
      <w:r w:rsidR="00B02E9C" w:rsidRPr="00AC442C">
        <w:rPr>
          <w:b/>
        </w:rPr>
        <w:t>item 4</w:t>
      </w:r>
      <w:r w:rsidR="00B02E9C" w:rsidRPr="00FE2718">
        <w:t xml:space="preserve"> do Termo de Referência, aceitos pelas respectivas Fiscalizações, durante o período de vigência do contrato, para representá-l</w:t>
      </w:r>
      <w:r w:rsidR="001122DA" w:rsidRPr="00FE2718">
        <w:t>a</w:t>
      </w:r>
      <w:r w:rsidR="00B02E9C" w:rsidRPr="00FE2718">
        <w:t xml:space="preserve"> administrativamente, sempre que for necessário, o qual deverá ser indicado mediante declaração de que deverá constar o nome completo, nº do CPF e do documento de identidade, além dos dados relacionados à sua qualificação profissional.</w:t>
      </w:r>
    </w:p>
    <w:p w14:paraId="25BC00A7" w14:textId="77777777" w:rsidR="00B02E9C" w:rsidRPr="00FE2718" w:rsidRDefault="00B02E9C" w:rsidP="00785ED6">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bCs/>
          <w:color w:val="000000" w:themeColor="text1"/>
          <w:sz w:val="24"/>
        </w:rPr>
      </w:pPr>
    </w:p>
    <w:p w14:paraId="3871BCEB" w14:textId="77777777" w:rsidR="000E21F3" w:rsidRPr="00FE2718" w:rsidRDefault="007358AB" w:rsidP="00C7510C">
      <w:pPr>
        <w:pStyle w:val="Ttulo3"/>
        <w:rPr>
          <w:rFonts w:eastAsia="PalatinoLinotype"/>
        </w:rPr>
      </w:pPr>
      <w:r w:rsidRPr="00FE2718">
        <w:rPr>
          <w:rFonts w:eastAsia="PalatinoLinotype"/>
        </w:rPr>
        <w:t xml:space="preserve"> </w:t>
      </w:r>
      <w:r w:rsidR="000E21F3" w:rsidRPr="00FE2718">
        <w:rPr>
          <w:rFonts w:eastAsia="PalatinoLinotype"/>
        </w:rPr>
        <w:t>O preposto terá as seguintes responsabilidades:</w:t>
      </w:r>
    </w:p>
    <w:p w14:paraId="7E694A53" w14:textId="77777777" w:rsidR="00693F17" w:rsidRPr="00FE2718" w:rsidRDefault="00693F17" w:rsidP="00785ED6">
      <w:pPr>
        <w:rPr>
          <w:rFonts w:ascii="Times New Roman" w:hAnsi="Times New Roman" w:cs="Times New Roman"/>
          <w:sz w:val="24"/>
          <w:lang w:eastAsia="pt-BR"/>
        </w:rPr>
      </w:pPr>
    </w:p>
    <w:p w14:paraId="285552E2" w14:textId="77777777" w:rsidR="00643E3F" w:rsidRPr="00FE2718" w:rsidRDefault="00B45870" w:rsidP="00684B1C">
      <w:pPr>
        <w:pStyle w:val="PargrafodaLista"/>
        <w:numPr>
          <w:ilvl w:val="2"/>
          <w:numId w:val="27"/>
        </w:numPr>
        <w:tabs>
          <w:tab w:val="left" w:pos="0"/>
          <w:tab w:val="left" w:pos="288"/>
          <w:tab w:val="left" w:pos="1728"/>
          <w:tab w:val="left" w:pos="2448"/>
          <w:tab w:val="left" w:pos="3168"/>
          <w:tab w:val="left" w:pos="3888"/>
          <w:tab w:val="left" w:pos="4608"/>
          <w:tab w:val="left" w:pos="5328"/>
          <w:tab w:val="left" w:pos="6048"/>
          <w:tab w:val="left" w:pos="6768"/>
        </w:tabs>
        <w:ind w:left="2410" w:hanging="436"/>
        <w:rPr>
          <w:rFonts w:ascii="Times New Roman" w:eastAsia="Times New Roman" w:hAnsi="Times New Roman" w:cs="Times New Roman"/>
          <w:bCs/>
          <w:color w:val="000000" w:themeColor="text1"/>
          <w:sz w:val="24"/>
        </w:rPr>
      </w:pPr>
      <w:r w:rsidRPr="00FE2718">
        <w:rPr>
          <w:rFonts w:ascii="Times New Roman" w:eastAsia="Times New Roman" w:hAnsi="Times New Roman" w:cs="Times New Roman"/>
          <w:bCs/>
          <w:color w:val="000000" w:themeColor="text1"/>
          <w:sz w:val="24"/>
        </w:rPr>
        <w:t>Comandar, coordenar e controlar a execução dos serviços contratados;</w:t>
      </w:r>
    </w:p>
    <w:p w14:paraId="6C595DF9" w14:textId="77777777" w:rsidR="00B45870" w:rsidRPr="00FE2718" w:rsidRDefault="00B45870" w:rsidP="00684B1C">
      <w:pPr>
        <w:pStyle w:val="PargrafodaLista"/>
        <w:numPr>
          <w:ilvl w:val="2"/>
          <w:numId w:val="27"/>
        </w:numPr>
        <w:tabs>
          <w:tab w:val="left" w:pos="0"/>
          <w:tab w:val="left" w:pos="288"/>
          <w:tab w:val="left" w:pos="1728"/>
          <w:tab w:val="left" w:pos="2448"/>
          <w:tab w:val="left" w:pos="3168"/>
          <w:tab w:val="left" w:pos="3888"/>
          <w:tab w:val="left" w:pos="4608"/>
          <w:tab w:val="left" w:pos="5328"/>
          <w:tab w:val="left" w:pos="6048"/>
          <w:tab w:val="left" w:pos="6768"/>
        </w:tabs>
        <w:ind w:left="2410" w:hanging="436"/>
        <w:rPr>
          <w:rFonts w:ascii="Times New Roman" w:eastAsia="Times New Roman" w:hAnsi="Times New Roman" w:cs="Times New Roman"/>
          <w:bCs/>
          <w:color w:val="000000" w:themeColor="text1"/>
          <w:sz w:val="24"/>
        </w:rPr>
      </w:pPr>
      <w:r w:rsidRPr="00FE2718">
        <w:rPr>
          <w:rFonts w:ascii="Times New Roman" w:eastAsia="Times New Roman" w:hAnsi="Times New Roman" w:cs="Times New Roman"/>
          <w:bCs/>
          <w:color w:val="000000" w:themeColor="text1"/>
          <w:sz w:val="24"/>
        </w:rPr>
        <w:t>Encaminhar à unidade fiscalizadora todas as faturas dos serviços prestados;</w:t>
      </w:r>
    </w:p>
    <w:p w14:paraId="3B770A4D" w14:textId="77777777" w:rsidR="00B45870" w:rsidRPr="00FE2718" w:rsidRDefault="00B45870" w:rsidP="00684B1C">
      <w:pPr>
        <w:pStyle w:val="PargrafodaLista"/>
        <w:numPr>
          <w:ilvl w:val="2"/>
          <w:numId w:val="27"/>
        </w:numPr>
        <w:tabs>
          <w:tab w:val="left" w:pos="0"/>
          <w:tab w:val="left" w:pos="288"/>
          <w:tab w:val="left" w:pos="1728"/>
          <w:tab w:val="left" w:pos="2448"/>
          <w:tab w:val="left" w:pos="3168"/>
          <w:tab w:val="left" w:pos="3888"/>
          <w:tab w:val="left" w:pos="4608"/>
          <w:tab w:val="left" w:pos="5328"/>
          <w:tab w:val="left" w:pos="6048"/>
          <w:tab w:val="left" w:pos="6768"/>
        </w:tabs>
        <w:ind w:left="2410" w:hanging="436"/>
        <w:rPr>
          <w:rFonts w:ascii="Times New Roman" w:eastAsia="Times New Roman" w:hAnsi="Times New Roman" w:cs="Times New Roman"/>
          <w:bCs/>
          <w:color w:val="000000" w:themeColor="text1"/>
          <w:sz w:val="24"/>
        </w:rPr>
      </w:pPr>
      <w:r w:rsidRPr="00FE2718">
        <w:rPr>
          <w:rFonts w:ascii="Times New Roman" w:eastAsia="Times New Roman" w:hAnsi="Times New Roman" w:cs="Times New Roman"/>
          <w:bCs/>
          <w:color w:val="000000" w:themeColor="text1"/>
          <w:sz w:val="24"/>
        </w:rPr>
        <w:t>Administrar todo e qualquer assunto relativo aos seus empregados;</w:t>
      </w:r>
    </w:p>
    <w:p w14:paraId="60D2F4BA" w14:textId="77777777" w:rsidR="00B45870" w:rsidRPr="00FE2718" w:rsidRDefault="00B45870" w:rsidP="00684B1C">
      <w:pPr>
        <w:pStyle w:val="PargrafodaLista"/>
        <w:numPr>
          <w:ilvl w:val="2"/>
          <w:numId w:val="27"/>
        </w:numPr>
        <w:tabs>
          <w:tab w:val="left" w:pos="0"/>
          <w:tab w:val="left" w:pos="288"/>
          <w:tab w:val="left" w:pos="1728"/>
          <w:tab w:val="left" w:pos="2448"/>
          <w:tab w:val="left" w:pos="3168"/>
          <w:tab w:val="left" w:pos="3888"/>
          <w:tab w:val="left" w:pos="4608"/>
          <w:tab w:val="left" w:pos="5328"/>
          <w:tab w:val="left" w:pos="6048"/>
          <w:tab w:val="left" w:pos="6768"/>
        </w:tabs>
        <w:ind w:left="2410" w:hanging="436"/>
        <w:rPr>
          <w:rFonts w:ascii="Times New Roman" w:eastAsia="Times New Roman" w:hAnsi="Times New Roman" w:cs="Times New Roman"/>
          <w:bCs/>
          <w:color w:val="000000" w:themeColor="text1"/>
          <w:sz w:val="24"/>
        </w:rPr>
      </w:pPr>
      <w:r w:rsidRPr="00FE2718">
        <w:rPr>
          <w:rFonts w:ascii="Times New Roman" w:eastAsia="Times New Roman" w:hAnsi="Times New Roman" w:cs="Times New Roman"/>
          <w:bCs/>
          <w:color w:val="000000" w:themeColor="text1"/>
          <w:sz w:val="24"/>
        </w:rPr>
        <w:t>Tratar de questões administrativas com o encarregado geral;</w:t>
      </w:r>
    </w:p>
    <w:p w14:paraId="18036BB9" w14:textId="77777777" w:rsidR="00B45870" w:rsidRPr="00FE2718" w:rsidRDefault="00B45870" w:rsidP="00684B1C">
      <w:pPr>
        <w:pStyle w:val="PargrafodaLista"/>
        <w:numPr>
          <w:ilvl w:val="2"/>
          <w:numId w:val="27"/>
        </w:numPr>
        <w:tabs>
          <w:tab w:val="left" w:pos="0"/>
        </w:tabs>
        <w:ind w:left="2410" w:hanging="436"/>
        <w:rPr>
          <w:rFonts w:ascii="Times New Roman" w:eastAsia="Times New Roman" w:hAnsi="Times New Roman" w:cs="Times New Roman"/>
          <w:bCs/>
          <w:color w:val="000000" w:themeColor="text1"/>
          <w:sz w:val="24"/>
        </w:rPr>
      </w:pPr>
      <w:r w:rsidRPr="00FE2718">
        <w:rPr>
          <w:rFonts w:ascii="Times New Roman" w:eastAsia="Times New Roman" w:hAnsi="Times New Roman" w:cs="Times New Roman"/>
          <w:bCs/>
          <w:color w:val="000000" w:themeColor="text1"/>
          <w:sz w:val="24"/>
        </w:rPr>
        <w:t>Representar a contrata</w:t>
      </w:r>
      <w:r w:rsidR="001122DA" w:rsidRPr="00FE2718">
        <w:rPr>
          <w:rFonts w:ascii="Times New Roman" w:eastAsia="Times New Roman" w:hAnsi="Times New Roman" w:cs="Times New Roman"/>
          <w:bCs/>
          <w:color w:val="000000" w:themeColor="text1"/>
          <w:sz w:val="24"/>
        </w:rPr>
        <w:t>da</w:t>
      </w:r>
      <w:r w:rsidRPr="00FE2718">
        <w:rPr>
          <w:rFonts w:ascii="Times New Roman" w:eastAsia="Times New Roman" w:hAnsi="Times New Roman" w:cs="Times New Roman"/>
          <w:bCs/>
          <w:color w:val="000000" w:themeColor="text1"/>
          <w:sz w:val="24"/>
        </w:rPr>
        <w:t xml:space="preserve"> nos casos necessários, junto à fiscalização do CONTRATO</w:t>
      </w:r>
      <w:r w:rsidR="007F6E9E" w:rsidRPr="00FE2718">
        <w:rPr>
          <w:rFonts w:ascii="Times New Roman" w:eastAsia="Times New Roman" w:hAnsi="Times New Roman" w:cs="Times New Roman"/>
          <w:bCs/>
          <w:color w:val="000000" w:themeColor="text1"/>
          <w:sz w:val="24"/>
        </w:rPr>
        <w:t>.</w:t>
      </w:r>
    </w:p>
    <w:p w14:paraId="56485E1D" w14:textId="77777777" w:rsidR="00B45870" w:rsidRPr="00FE2718" w:rsidRDefault="00B45870" w:rsidP="00785ED6">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bCs/>
          <w:color w:val="000000" w:themeColor="text1"/>
          <w:sz w:val="24"/>
        </w:rPr>
      </w:pPr>
    </w:p>
    <w:p w14:paraId="314F6A6F" w14:textId="77777777" w:rsidR="00B45870" w:rsidRPr="00FE2718" w:rsidRDefault="001122DA" w:rsidP="00C7510C">
      <w:pPr>
        <w:pStyle w:val="Ttulo3"/>
      </w:pPr>
      <w:r w:rsidRPr="00FE2718">
        <w:t xml:space="preserve"> </w:t>
      </w:r>
      <w:r w:rsidR="00B45870" w:rsidRPr="00FE2718">
        <w:t>A empresa orientará o seu preposto quanto à necessidade de acatar as orientações da Administração, inclusive quanto ao cumprimento das normas internas da CODEVASF.</w:t>
      </w:r>
    </w:p>
    <w:p w14:paraId="4EB2ED61" w14:textId="66B06A32" w:rsidR="00B45870" w:rsidRDefault="00B45870" w:rsidP="00785ED6">
      <w:pPr>
        <w:rPr>
          <w:rFonts w:ascii="Times New Roman" w:hAnsi="Times New Roman" w:cs="Times New Roman"/>
          <w:sz w:val="24"/>
          <w:lang w:eastAsia="pt-BR"/>
        </w:rPr>
      </w:pPr>
    </w:p>
    <w:p w14:paraId="18E6E8EB" w14:textId="77777777" w:rsidR="00C54698" w:rsidRPr="00FE2718" w:rsidRDefault="00C54698" w:rsidP="00785ED6">
      <w:pPr>
        <w:rPr>
          <w:rFonts w:ascii="Times New Roman" w:hAnsi="Times New Roman" w:cs="Times New Roman"/>
          <w:sz w:val="24"/>
          <w:lang w:eastAsia="pt-BR"/>
        </w:rPr>
      </w:pPr>
    </w:p>
    <w:p w14:paraId="41497FE6" w14:textId="77777777" w:rsidR="00674C25" w:rsidRPr="00FE2718" w:rsidRDefault="00674C25" w:rsidP="000452CC">
      <w:pPr>
        <w:pStyle w:val="Ttulo2"/>
      </w:pPr>
      <w:r w:rsidRPr="00FE2718">
        <w:lastRenderedPageBreak/>
        <w:t>CAPACITAÇÃO DOS PRESTADORES DE SERVIÇO</w:t>
      </w:r>
    </w:p>
    <w:p w14:paraId="3BBC7658" w14:textId="77777777" w:rsidR="00B45870" w:rsidRPr="00FE2718" w:rsidRDefault="00B45870" w:rsidP="00785ED6">
      <w:pPr>
        <w:rPr>
          <w:rFonts w:ascii="Times New Roman" w:hAnsi="Times New Roman" w:cs="Times New Roman"/>
          <w:sz w:val="24"/>
          <w:lang w:eastAsia="pt-BR"/>
        </w:rPr>
      </w:pPr>
    </w:p>
    <w:p w14:paraId="4814D500" w14:textId="01F87781" w:rsidR="00674C25" w:rsidRPr="00FE2718" w:rsidRDefault="00674C25" w:rsidP="00C7510C">
      <w:pPr>
        <w:pStyle w:val="Ttulo3"/>
      </w:pPr>
      <w:r w:rsidRPr="00FE2718">
        <w:t>Os empregados da empresa contratada que prestarão serviços na CODEVASF</w:t>
      </w:r>
      <w:r w:rsidR="00624A67" w:rsidRPr="00FE2718">
        <w:t>-</w:t>
      </w:r>
      <w:r w:rsidR="00003362">
        <w:t>2ª/SR</w:t>
      </w:r>
      <w:r w:rsidRPr="00FE2718">
        <w:t xml:space="preserve"> deverão possuir a capacitação oferecida pela empresa, pelo SENAI ou outra instituição credenciada, cuja comprovação deverá ser apresentada à fiscalização até 06 (seis) meses a contar da data do início da execução do contrato, bem como de cada eventual prorrogação contratual.</w:t>
      </w:r>
    </w:p>
    <w:p w14:paraId="623C4255" w14:textId="77777777" w:rsidR="00B45870" w:rsidRPr="00FE2718" w:rsidRDefault="00B45870" w:rsidP="00785ED6">
      <w:pPr>
        <w:rPr>
          <w:rFonts w:ascii="Times New Roman" w:hAnsi="Times New Roman" w:cs="Times New Roman"/>
          <w:sz w:val="24"/>
          <w:lang w:eastAsia="pt-BR"/>
        </w:rPr>
      </w:pPr>
    </w:p>
    <w:p w14:paraId="3CC98ED8" w14:textId="7AB51F99" w:rsidR="00674C25" w:rsidRPr="00FE2718" w:rsidRDefault="00674C25" w:rsidP="00C7510C">
      <w:pPr>
        <w:pStyle w:val="Ttulo3"/>
      </w:pPr>
      <w:r w:rsidRPr="00FE2718">
        <w:t>O transporte de empregados e de materiais de higiene e limpeza para os locais acima descritos são de responsabilidade da licitan</w:t>
      </w:r>
      <w:r w:rsidR="00A3022E" w:rsidRPr="00FE2718">
        <w:t xml:space="preserve">te vencedora, inclusive para as Unidades Descentralizadas da </w:t>
      </w:r>
      <w:r w:rsidR="00003362">
        <w:t>2ª/SR</w:t>
      </w:r>
      <w:r w:rsidR="00A3022E" w:rsidRPr="00FE2718">
        <w:t>.</w:t>
      </w:r>
    </w:p>
    <w:p w14:paraId="1B79D7C0" w14:textId="77777777" w:rsidR="00893916" w:rsidRPr="00FE2718" w:rsidRDefault="00893916" w:rsidP="00785ED6">
      <w:pPr>
        <w:pStyle w:val="PargrafodaLista"/>
        <w:autoSpaceDE w:val="0"/>
        <w:autoSpaceDN w:val="0"/>
        <w:adjustRightInd w:val="0"/>
        <w:spacing w:after="126"/>
        <w:ind w:left="360"/>
        <w:rPr>
          <w:rFonts w:ascii="Times New Roman" w:hAnsi="Times New Roman" w:cs="Times New Roman"/>
          <w:color w:val="000000" w:themeColor="text1"/>
          <w:sz w:val="24"/>
        </w:rPr>
      </w:pPr>
    </w:p>
    <w:p w14:paraId="2C56AE14" w14:textId="77777777" w:rsidR="000E21F3" w:rsidRPr="00FE2718" w:rsidRDefault="000E21F3" w:rsidP="000452CC">
      <w:pPr>
        <w:pStyle w:val="Ttulo2"/>
        <w:rPr>
          <w:rFonts w:eastAsia="PalatinoLinotype"/>
        </w:rPr>
      </w:pPr>
      <w:r w:rsidRPr="00FE2718">
        <w:rPr>
          <w:rFonts w:eastAsia="PalatinoLinotype"/>
        </w:rPr>
        <w:t>METODOLOGIA DE AVALIAÇÃO DA EXECUÇÃO DOS SERVIÇOS</w:t>
      </w:r>
    </w:p>
    <w:p w14:paraId="1460FA21" w14:textId="77777777" w:rsidR="00ED2803" w:rsidRPr="00FE2718" w:rsidRDefault="00ED2803" w:rsidP="00785ED6">
      <w:pPr>
        <w:rPr>
          <w:rFonts w:ascii="Times New Roman" w:hAnsi="Times New Roman" w:cs="Times New Roman"/>
          <w:sz w:val="24"/>
          <w:lang w:eastAsia="pt-BR"/>
        </w:rPr>
      </w:pPr>
    </w:p>
    <w:p w14:paraId="676874B1" w14:textId="77777777" w:rsidR="000E21F3" w:rsidRPr="00FE2718" w:rsidRDefault="000E21F3" w:rsidP="00C7510C">
      <w:pPr>
        <w:pStyle w:val="Ttulo3"/>
        <w:rPr>
          <w:rFonts w:eastAsia="PalatinoLinotype"/>
        </w:rPr>
      </w:pPr>
      <w:r w:rsidRPr="00FE2718">
        <w:rPr>
          <w:rFonts w:eastAsia="PalatinoLinotype"/>
        </w:rPr>
        <w:t>Os serviços deverão ser executados com base nos parâmetros mínimos a seguir estabelecidos:</w:t>
      </w:r>
    </w:p>
    <w:p w14:paraId="2D5186B0"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2BA8E65B" w14:textId="2DDB9E01" w:rsidR="000E21F3" w:rsidRPr="00FE2718" w:rsidRDefault="000E21F3" w:rsidP="00C7510C">
      <w:pPr>
        <w:pStyle w:val="Ttulo4"/>
        <w:rPr>
          <w:rFonts w:eastAsia="PalatinoLinotype"/>
        </w:rPr>
      </w:pPr>
      <w:r w:rsidRPr="00FE2718">
        <w:rPr>
          <w:rFonts w:eastAsia="PalatinoLinotype"/>
        </w:rPr>
        <w:t xml:space="preserve">A </w:t>
      </w:r>
      <w:r w:rsidR="000924BE" w:rsidRPr="00FE2718">
        <w:rPr>
          <w:rFonts w:eastAsia="PalatinoLinotype"/>
        </w:rPr>
        <w:t>CONTRATANTE</w:t>
      </w:r>
      <w:r w:rsidRPr="00FE2718">
        <w:rPr>
          <w:rFonts w:eastAsia="PalatinoLinotype"/>
        </w:rPr>
        <w:t xml:space="preserve"> utilizará formulário próprio como meio de análise, conforme Instrumento de Medição de Resultado (IMR), em consonância com as diretrizes da IN/MPOG 05/2017, para definir e padronizar a avaliação da qualidade dos serviços prestados pela </w:t>
      </w:r>
      <w:r w:rsidR="000924BE" w:rsidRPr="00FE2718">
        <w:rPr>
          <w:rFonts w:eastAsia="PalatinoLinotype"/>
        </w:rPr>
        <w:t>CONTRATADA</w:t>
      </w:r>
      <w:r w:rsidRPr="00FE2718">
        <w:rPr>
          <w:rFonts w:eastAsia="PalatinoLinotype"/>
        </w:rPr>
        <w:t>.</w:t>
      </w:r>
    </w:p>
    <w:p w14:paraId="0999F16D"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71CF9732" w14:textId="77777777" w:rsidR="000E21F3" w:rsidRPr="00FE2718" w:rsidRDefault="000E21F3" w:rsidP="00C7510C">
      <w:pPr>
        <w:pStyle w:val="Ttulo4"/>
        <w:rPr>
          <w:rFonts w:eastAsia="PalatinoLinotype"/>
        </w:rPr>
      </w:pPr>
      <w:r w:rsidRPr="00FE2718">
        <w:rPr>
          <w:rFonts w:eastAsia="PalatinoLinotype"/>
        </w:rPr>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43E846A2"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40EA9D3A" w14:textId="77777777" w:rsidR="000E21F3" w:rsidRPr="00FE2718" w:rsidRDefault="000E21F3" w:rsidP="00C7510C">
      <w:pPr>
        <w:pStyle w:val="Ttulo4"/>
        <w:rPr>
          <w:rFonts w:eastAsia="PalatinoLinotype"/>
        </w:rPr>
      </w:pPr>
      <w:r w:rsidRPr="00FE2718">
        <w:rPr>
          <w:rFonts w:eastAsia="PalatinoLinotype"/>
        </w:rPr>
        <w:t>O valor pago mensalmente será ajustado ao resultado da avaliação do serviço por meio do Instrumento de Medição de Resultado, anexo indissociável do contrato.</w:t>
      </w:r>
    </w:p>
    <w:p w14:paraId="039E94E3" w14:textId="77777777" w:rsidR="00624A67" w:rsidRPr="00FE2718" w:rsidRDefault="00624A67"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75C281A2" w14:textId="77777777" w:rsidR="000E21F3" w:rsidRPr="00FE2718" w:rsidRDefault="000E21F3" w:rsidP="00C7510C">
      <w:pPr>
        <w:pStyle w:val="Ttulo4"/>
        <w:rPr>
          <w:rFonts w:eastAsia="PalatinoLinotype"/>
        </w:rPr>
      </w:pPr>
      <w:r w:rsidRPr="00FE2718">
        <w:rPr>
          <w:rFonts w:eastAsia="PalatinoLinotype"/>
        </w:rPr>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41F41465" w14:textId="77777777" w:rsidR="00F63781" w:rsidRPr="00FE2718" w:rsidRDefault="00F63781"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4BBF39F0" w14:textId="77777777" w:rsidR="000E21F3" w:rsidRPr="00FE2718" w:rsidRDefault="000E21F3" w:rsidP="00C7510C">
      <w:pPr>
        <w:pStyle w:val="Ttulo4"/>
        <w:rPr>
          <w:rFonts w:eastAsia="PalatinoLinotype"/>
        </w:rPr>
      </w:pPr>
      <w:r w:rsidRPr="00FE2718">
        <w:rPr>
          <w:rFonts w:eastAsia="PalatinoLinotype"/>
        </w:rPr>
        <w:t>A pontuação máxima será de 100 (cem) pontos.</w:t>
      </w:r>
    </w:p>
    <w:p w14:paraId="021E7E76" w14:textId="77777777" w:rsidR="00EC3762" w:rsidRPr="00FE2718" w:rsidRDefault="00EC3762" w:rsidP="001113D8">
      <w:pPr>
        <w:rPr>
          <w:rFonts w:ascii="Times New Roman" w:eastAsia="PalatinoLinotype" w:hAnsi="Times New Roman" w:cs="Times New Roman"/>
          <w:bCs/>
          <w:color w:val="000000" w:themeColor="text1"/>
          <w:sz w:val="24"/>
        </w:rPr>
      </w:pPr>
    </w:p>
    <w:p w14:paraId="66E63946" w14:textId="77777777" w:rsidR="000E21F3" w:rsidRPr="00FE2718" w:rsidRDefault="000E21F3" w:rsidP="00C7510C">
      <w:pPr>
        <w:pStyle w:val="Ttulo4"/>
        <w:rPr>
          <w:rFonts w:eastAsia="PalatinoLinotype"/>
        </w:rPr>
      </w:pPr>
      <w:r w:rsidRPr="00FE2718">
        <w:rPr>
          <w:rFonts w:eastAsia="PalatinoLinotype"/>
        </w:rPr>
        <w:t>Os serviços serão considerados insatisfatórios se a empresa não atingir 40 (quarenta) pontos.</w:t>
      </w:r>
    </w:p>
    <w:p w14:paraId="29302C6B" w14:textId="77777777" w:rsidR="00A6322E" w:rsidRPr="00FE2718" w:rsidRDefault="00A6322E" w:rsidP="00785ED6">
      <w:pPr>
        <w:rPr>
          <w:rFonts w:ascii="Times New Roman" w:hAnsi="Times New Roman" w:cs="Times New Roman"/>
          <w:sz w:val="24"/>
          <w:lang w:eastAsia="pt-BR"/>
        </w:rPr>
      </w:pPr>
    </w:p>
    <w:p w14:paraId="3824C443" w14:textId="77777777" w:rsidR="000E21F3" w:rsidRPr="00FE2718" w:rsidRDefault="000E21F3" w:rsidP="00C7510C">
      <w:pPr>
        <w:pStyle w:val="Ttulo4"/>
        <w:rPr>
          <w:rFonts w:eastAsia="PalatinoLinotype"/>
        </w:rPr>
      </w:pPr>
      <w:r w:rsidRPr="00FE2718">
        <w:rPr>
          <w:rFonts w:eastAsia="PalatinoLinotype"/>
        </w:rPr>
        <w:t>O não atendimento das metas, por ínfima diferença poderá ser objeto apenas de notificação nas primeiras ocorrências, de modo a não comprometer a continuidade da contratação.</w:t>
      </w:r>
    </w:p>
    <w:p w14:paraId="758A0B70"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4BE5C45E" w14:textId="77777777" w:rsidR="000E21F3" w:rsidRPr="00FE2718" w:rsidRDefault="000E21F3" w:rsidP="00C7510C">
      <w:pPr>
        <w:pStyle w:val="Ttulo4"/>
        <w:rPr>
          <w:rFonts w:eastAsia="PalatinoLinotype"/>
        </w:rPr>
      </w:pPr>
      <w:r w:rsidRPr="00FE2718">
        <w:rPr>
          <w:rFonts w:eastAsia="PalatinoLinotype"/>
        </w:rPr>
        <w:t xml:space="preserve">A Contratada poderá apresentar justificativa para a prestação dos serviços abaixo do nível de satisfação, que poderá ser aceita pela Contratante, desde que comprovada </w:t>
      </w:r>
      <w:r w:rsidR="005822CF" w:rsidRPr="00FE2718">
        <w:rPr>
          <w:rFonts w:eastAsia="PalatinoLinotype"/>
        </w:rPr>
        <w:t>à</w:t>
      </w:r>
      <w:r w:rsidRPr="00FE2718">
        <w:rPr>
          <w:rFonts w:eastAsia="PalatinoLinotype"/>
        </w:rPr>
        <w:t xml:space="preserve"> excepcionalidade da ocorrência, </w:t>
      </w:r>
      <w:r w:rsidRPr="00FE2718">
        <w:rPr>
          <w:rFonts w:eastAsia="PalatinoLinotype"/>
        </w:rPr>
        <w:lastRenderedPageBreak/>
        <w:t>resultante exclusivamente de fatores imprevisíveis e alheios ao controle da Contratada.</w:t>
      </w:r>
    </w:p>
    <w:p w14:paraId="48AB2D94"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6A006207" w14:textId="77777777" w:rsidR="000E21F3" w:rsidRPr="00FE2718" w:rsidRDefault="000E21F3" w:rsidP="00C7510C">
      <w:pPr>
        <w:pStyle w:val="Ttulo4"/>
        <w:rPr>
          <w:rFonts w:eastAsia="PalatinoLinotype"/>
        </w:rPr>
      </w:pPr>
      <w:r w:rsidRPr="00FE2718">
        <w:rPr>
          <w:rFonts w:eastAsia="PalatinoLinotype"/>
        </w:rPr>
        <w:t>A critério da Contratante, a Contratada poderá ser penalizada com a rescisão contratual nas seguintes condições:</w:t>
      </w:r>
    </w:p>
    <w:p w14:paraId="2BBD8986" w14:textId="77777777" w:rsidR="00EC3762" w:rsidRPr="00FE2718" w:rsidRDefault="00EC3762" w:rsidP="00785ED6">
      <w:pPr>
        <w:autoSpaceDE w:val="0"/>
        <w:autoSpaceDN w:val="0"/>
        <w:adjustRightInd w:val="0"/>
        <w:ind w:left="709" w:hanging="709"/>
        <w:rPr>
          <w:rFonts w:ascii="Times New Roman" w:eastAsia="PalatinoLinotype" w:hAnsi="Times New Roman" w:cs="Times New Roman"/>
          <w:bCs/>
          <w:color w:val="000000" w:themeColor="text1"/>
          <w:sz w:val="24"/>
        </w:rPr>
      </w:pPr>
    </w:p>
    <w:p w14:paraId="2151B17F" w14:textId="77777777" w:rsidR="000E21F3" w:rsidRPr="00FE2718" w:rsidRDefault="000E21F3" w:rsidP="00B151AB">
      <w:pPr>
        <w:pStyle w:val="Ttulo5"/>
      </w:pPr>
      <w:r w:rsidRPr="00FE2718">
        <w:t>Em caso de reincidência de falhas penalizadas com o desconto de 10% (dez por cento) por mais de 3 (três) vezes durante a vigência do contrato ou a cada prorrogação, se houver;</w:t>
      </w:r>
    </w:p>
    <w:p w14:paraId="56132A7B" w14:textId="77777777" w:rsidR="00EC3762" w:rsidRPr="00FE2718" w:rsidRDefault="00EC3762" w:rsidP="009A4437">
      <w:pPr>
        <w:autoSpaceDE w:val="0"/>
        <w:autoSpaceDN w:val="0"/>
        <w:adjustRightInd w:val="0"/>
        <w:ind w:left="3828" w:hanging="567"/>
        <w:rPr>
          <w:rFonts w:ascii="Times New Roman" w:eastAsia="PalatinoLinotype" w:hAnsi="Times New Roman" w:cs="Times New Roman"/>
          <w:bCs/>
          <w:color w:val="000000" w:themeColor="text1"/>
          <w:sz w:val="24"/>
        </w:rPr>
      </w:pPr>
    </w:p>
    <w:p w14:paraId="38518641" w14:textId="77777777" w:rsidR="000E21F3" w:rsidRPr="00FE2718" w:rsidRDefault="000E21F3" w:rsidP="00B151AB">
      <w:pPr>
        <w:pStyle w:val="Ttulo5"/>
      </w:pPr>
      <w:r w:rsidRPr="00FE2718">
        <w:t>Faixa de pontuação obtida abaixo de 25 (vinte e cinco) pontos;</w:t>
      </w:r>
    </w:p>
    <w:p w14:paraId="2A982FBA" w14:textId="77777777" w:rsidR="00EC3762" w:rsidRPr="00FE2718" w:rsidRDefault="00EC3762" w:rsidP="009A4437">
      <w:pPr>
        <w:autoSpaceDE w:val="0"/>
        <w:autoSpaceDN w:val="0"/>
        <w:adjustRightInd w:val="0"/>
        <w:ind w:left="3828" w:hanging="567"/>
        <w:rPr>
          <w:rFonts w:ascii="Times New Roman" w:eastAsia="PalatinoLinotype" w:hAnsi="Times New Roman" w:cs="Times New Roman"/>
          <w:bCs/>
          <w:color w:val="000000" w:themeColor="text1"/>
          <w:sz w:val="24"/>
        </w:rPr>
      </w:pPr>
    </w:p>
    <w:p w14:paraId="2B6BAA52" w14:textId="77777777" w:rsidR="000E21F3" w:rsidRPr="00FE2718" w:rsidRDefault="000E21F3" w:rsidP="00B151AB">
      <w:pPr>
        <w:pStyle w:val="Ttulo5"/>
      </w:pPr>
      <w:r w:rsidRPr="00FE2718">
        <w:t>A pontuação for inferior a 40 (quarenta) pontos por 3 (três) meses consecutivos</w:t>
      </w:r>
      <w:r w:rsidR="0090026C" w:rsidRPr="00FE2718">
        <w:t>.</w:t>
      </w:r>
    </w:p>
    <w:p w14:paraId="5C71C4A9" w14:textId="77777777" w:rsidR="00EC3762" w:rsidRPr="00FE2718" w:rsidRDefault="00EC3762" w:rsidP="00785ED6">
      <w:pPr>
        <w:tabs>
          <w:tab w:val="left" w:pos="0"/>
        </w:tabs>
        <w:spacing w:before="100"/>
        <w:ind w:left="709" w:hanging="709"/>
        <w:rPr>
          <w:rFonts w:ascii="Times New Roman" w:eastAsia="PalatinoLinotype" w:hAnsi="Times New Roman" w:cs="Times New Roman"/>
          <w:bCs/>
          <w:color w:val="000000" w:themeColor="text1"/>
          <w:sz w:val="24"/>
        </w:rPr>
      </w:pPr>
    </w:p>
    <w:p w14:paraId="13925C11" w14:textId="77777777" w:rsidR="00A6322E" w:rsidRPr="00FE2718" w:rsidRDefault="00A6322E" w:rsidP="00C7510C">
      <w:pPr>
        <w:pStyle w:val="Ttulo4"/>
      </w:pPr>
      <w:r w:rsidRPr="00FE2718">
        <w:t>A coordenação dos trabalhos da equipe será de responsabilidade do gestor do contrato e do Coordenador de Campo da contratada. A principal característica dessa equipe é de “equipe a disposição da 2ª SR”, para execução de serviços.</w:t>
      </w:r>
    </w:p>
    <w:p w14:paraId="70E2B564" w14:textId="77777777" w:rsidR="00EC3762" w:rsidRPr="00FE2718" w:rsidRDefault="00EC3762" w:rsidP="00A00451">
      <w:pPr>
        <w:pStyle w:val="Recuodecorpodetexto"/>
        <w:tabs>
          <w:tab w:val="left" w:pos="-1985"/>
          <w:tab w:val="left" w:pos="-142"/>
        </w:tabs>
        <w:spacing w:after="0"/>
        <w:ind w:left="0"/>
        <w:rPr>
          <w:rFonts w:ascii="Times New Roman" w:hAnsi="Times New Roman" w:cs="Times New Roman"/>
          <w:bCs/>
          <w:color w:val="000000" w:themeColor="text1"/>
          <w:sz w:val="24"/>
        </w:rPr>
      </w:pPr>
    </w:p>
    <w:p w14:paraId="4455A687" w14:textId="77777777" w:rsidR="00E520FD" w:rsidRPr="00FE2718" w:rsidRDefault="00272680" w:rsidP="000452CC">
      <w:pPr>
        <w:pStyle w:val="Ttulo2"/>
        <w:rPr>
          <w:rFonts w:eastAsia="PalatinoLinotype"/>
        </w:rPr>
      </w:pPr>
      <w:r w:rsidRPr="00FE2718">
        <w:rPr>
          <w:rFonts w:eastAsia="PalatinoLinotype"/>
        </w:rPr>
        <w:t>REQUISITOS DA CONTRATAÇÃO</w:t>
      </w:r>
    </w:p>
    <w:p w14:paraId="24E263C8" w14:textId="77777777" w:rsidR="0034431A" w:rsidRPr="00FE2718" w:rsidRDefault="0034431A" w:rsidP="00785ED6">
      <w:pPr>
        <w:rPr>
          <w:rFonts w:ascii="Times New Roman" w:hAnsi="Times New Roman" w:cs="Times New Roman"/>
          <w:sz w:val="24"/>
          <w:lang w:eastAsia="pt-BR"/>
        </w:rPr>
      </w:pPr>
    </w:p>
    <w:p w14:paraId="1C1AC839" w14:textId="77777777" w:rsidR="00272680" w:rsidRPr="00FE2718" w:rsidRDefault="001122DA" w:rsidP="00C7510C">
      <w:pPr>
        <w:pStyle w:val="Ttulo3"/>
        <w:rPr>
          <w:rFonts w:eastAsia="PalatinoLinotype"/>
        </w:rPr>
      </w:pPr>
      <w:r w:rsidRPr="00FE2718">
        <w:rPr>
          <w:rFonts w:eastAsia="PalatinoLinotype"/>
        </w:rPr>
        <w:t xml:space="preserve"> </w:t>
      </w:r>
      <w:r w:rsidR="00272680" w:rsidRPr="00FE2718">
        <w:rPr>
          <w:rFonts w:eastAsia="PalatinoLinotype"/>
        </w:rPr>
        <w:t xml:space="preserve">Os profissionais selecionados pela CONTRATADA para a prestação dos serviços </w:t>
      </w:r>
      <w:r w:rsidR="00C8759F" w:rsidRPr="00FE2718">
        <w:rPr>
          <w:rFonts w:eastAsia="PalatinoLinotype"/>
        </w:rPr>
        <w:t>supracitados</w:t>
      </w:r>
      <w:r w:rsidR="00272680" w:rsidRPr="00FE2718">
        <w:rPr>
          <w:rFonts w:eastAsia="PalatinoLinotype"/>
        </w:rPr>
        <w:t xml:space="preserve"> deverão atender os seguintes requisitos:</w:t>
      </w:r>
    </w:p>
    <w:p w14:paraId="4A800102" w14:textId="77777777" w:rsidR="00272680" w:rsidRPr="00FE2718" w:rsidRDefault="00272680" w:rsidP="00785ED6">
      <w:pPr>
        <w:autoSpaceDE w:val="0"/>
        <w:autoSpaceDN w:val="0"/>
        <w:adjustRightInd w:val="0"/>
        <w:ind w:left="709" w:hanging="283"/>
        <w:rPr>
          <w:rFonts w:ascii="Times New Roman" w:eastAsia="PalatinoLinotype" w:hAnsi="Times New Roman" w:cs="Times New Roman"/>
          <w:bCs/>
          <w:color w:val="000000" w:themeColor="text1"/>
          <w:sz w:val="24"/>
        </w:rPr>
      </w:pPr>
    </w:p>
    <w:p w14:paraId="2BB37C73"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Cumpram rigorosamente o horário de serviço;</w:t>
      </w:r>
    </w:p>
    <w:p w14:paraId="1FBA0FA3" w14:textId="6817B295"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 xml:space="preserve">Apresentem-se </w:t>
      </w:r>
      <w:r w:rsidR="00B36732">
        <w:rPr>
          <w:rFonts w:ascii="Times New Roman" w:hAnsi="Times New Roman" w:cs="Times New Roman"/>
          <w:bCs/>
          <w:color w:val="000000" w:themeColor="text1"/>
          <w:sz w:val="24"/>
        </w:rPr>
        <w:t>de</w:t>
      </w:r>
      <w:r w:rsidRPr="00FE2718">
        <w:rPr>
          <w:rFonts w:ascii="Times New Roman" w:hAnsi="Times New Roman" w:cs="Times New Roman"/>
          <w:bCs/>
          <w:color w:val="000000" w:themeColor="text1"/>
          <w:sz w:val="24"/>
        </w:rPr>
        <w:t xml:space="preserve"> posse dos acessórios necessários ao bom desempenho do trabalho;</w:t>
      </w:r>
    </w:p>
    <w:p w14:paraId="3FF69B1C"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Conheçam as características do posto onde estarão trabalhando, bem como para perfeita utilização dos equipamentos colocados à sua disposição para o desempenho de seu trabalho;</w:t>
      </w:r>
    </w:p>
    <w:p w14:paraId="72A9522B"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Não utilizem equipamentos e materiais estranhos às atividades exigidas para os trabalhos que deverão ser desenvolvidos no posto de serviço;</w:t>
      </w:r>
    </w:p>
    <w:p w14:paraId="64C22305"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Tenham cuidado com todo o patrimônio d</w:t>
      </w:r>
      <w:r w:rsidR="00731345" w:rsidRPr="00FE2718">
        <w:rPr>
          <w:rFonts w:ascii="Times New Roman" w:hAnsi="Times New Roman" w:cs="Times New Roman"/>
          <w:bCs/>
          <w:color w:val="000000" w:themeColor="text1"/>
          <w:sz w:val="24"/>
        </w:rPr>
        <w:t>a</w:t>
      </w:r>
      <w:r w:rsidRPr="00FE2718">
        <w:rPr>
          <w:rFonts w:ascii="Times New Roman" w:hAnsi="Times New Roman" w:cs="Times New Roman"/>
          <w:bCs/>
          <w:color w:val="000000" w:themeColor="text1"/>
          <w:sz w:val="24"/>
        </w:rPr>
        <w:t xml:space="preserve"> CONTRATANTE eventualmente colocado à sua disposição para o desempenho dos serviços;</w:t>
      </w:r>
    </w:p>
    <w:p w14:paraId="06C66A23"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Mantenham os postos de serviço livre de sujeiras e em perfeita organização;</w:t>
      </w:r>
    </w:p>
    <w:p w14:paraId="04E262BC" w14:textId="0627D396"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Não permaneçam em grupos, conversando com pessoas estranhas às atividades que devem ser desempenha</w:t>
      </w:r>
      <w:r w:rsidR="00B36732">
        <w:rPr>
          <w:rFonts w:ascii="Times New Roman" w:hAnsi="Times New Roman" w:cs="Times New Roman"/>
          <w:bCs/>
          <w:color w:val="000000" w:themeColor="text1"/>
          <w:sz w:val="24"/>
        </w:rPr>
        <w:t>da</w:t>
      </w:r>
      <w:r w:rsidRPr="00FE2718">
        <w:rPr>
          <w:rFonts w:ascii="Times New Roman" w:hAnsi="Times New Roman" w:cs="Times New Roman"/>
          <w:bCs/>
          <w:color w:val="000000" w:themeColor="text1"/>
          <w:sz w:val="24"/>
        </w:rPr>
        <w:t>s nos postos de serviço;</w:t>
      </w:r>
    </w:p>
    <w:p w14:paraId="7BF28B9A"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Mantenham sigilo quanto às informações obtidas em razão do posto de serviço para qual foi escalado;</w:t>
      </w:r>
    </w:p>
    <w:p w14:paraId="22E293D3"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Se comportem com urbanidade e educação, tratando a todos com respeito, atendendo com atenção e presteza;</w:t>
      </w:r>
    </w:p>
    <w:p w14:paraId="694DC94F"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lastRenderedPageBreak/>
        <w:t>Conheçam a localização de todos os setores que funcionam no local do posto de serviço, com o objetivo de prestar informações corretas quando necessário;</w:t>
      </w:r>
    </w:p>
    <w:p w14:paraId="6830DCB9" w14:textId="77777777" w:rsidR="00272680" w:rsidRPr="00FE2718" w:rsidRDefault="00272680" w:rsidP="005E0043">
      <w:pPr>
        <w:numPr>
          <w:ilvl w:val="1"/>
          <w:numId w:val="5"/>
        </w:numPr>
        <w:ind w:right="424"/>
        <w:rPr>
          <w:rFonts w:ascii="Times New Roman" w:hAnsi="Times New Roman" w:cs="Times New Roman"/>
          <w:bCs/>
          <w:color w:val="000000" w:themeColor="text1"/>
          <w:sz w:val="24"/>
        </w:rPr>
      </w:pPr>
      <w:r w:rsidRPr="00FE2718">
        <w:rPr>
          <w:rFonts w:ascii="Times New Roman" w:hAnsi="Times New Roman" w:cs="Times New Roman"/>
          <w:bCs/>
          <w:color w:val="000000" w:themeColor="text1"/>
          <w:sz w:val="24"/>
        </w:rPr>
        <w:t>Surgindo problemas operacionais de difícil solução, procurem orientação junto ao representante da Contratante mais acessível</w:t>
      </w:r>
      <w:r w:rsidR="006D2A2F" w:rsidRPr="00FE2718">
        <w:rPr>
          <w:rFonts w:ascii="Times New Roman" w:hAnsi="Times New Roman" w:cs="Times New Roman"/>
          <w:bCs/>
          <w:color w:val="000000" w:themeColor="text1"/>
          <w:sz w:val="24"/>
        </w:rPr>
        <w:t>.</w:t>
      </w:r>
    </w:p>
    <w:p w14:paraId="35909D2B" w14:textId="77777777" w:rsidR="00317935" w:rsidRPr="00FE2718" w:rsidRDefault="00317935" w:rsidP="00785ED6">
      <w:pPr>
        <w:pStyle w:val="Recuodecorpodetexto"/>
        <w:tabs>
          <w:tab w:val="left" w:pos="-1985"/>
          <w:tab w:val="left" w:pos="-142"/>
        </w:tabs>
        <w:spacing w:after="0"/>
        <w:ind w:left="0"/>
        <w:rPr>
          <w:rFonts w:ascii="Times New Roman" w:hAnsi="Times New Roman" w:cs="Times New Roman"/>
          <w:bCs/>
          <w:color w:val="000000" w:themeColor="text1"/>
          <w:sz w:val="24"/>
        </w:rPr>
      </w:pPr>
    </w:p>
    <w:p w14:paraId="07EA4D0C" w14:textId="7194DAEF" w:rsidR="00A9047E" w:rsidRPr="00FE2718" w:rsidRDefault="006D2A2F" w:rsidP="000452CC">
      <w:pPr>
        <w:pStyle w:val="Ttulo2"/>
      </w:pPr>
      <w:r w:rsidRPr="00FE2718">
        <w:t>DO FORNECIMENTO DE UNIFORMES,</w:t>
      </w:r>
      <w:r w:rsidR="00064E34">
        <w:t xml:space="preserve"> </w:t>
      </w:r>
      <w:r w:rsidR="00276F36">
        <w:t>EPIs</w:t>
      </w:r>
      <w:r w:rsidR="00064E34">
        <w:t>,</w:t>
      </w:r>
      <w:r w:rsidRPr="00FE2718">
        <w:t xml:space="preserve"> MATERIAIS E EQUIPAMENTOS</w:t>
      </w:r>
      <w:r w:rsidR="00EC3762" w:rsidRPr="00FE2718">
        <w:t>.</w:t>
      </w:r>
    </w:p>
    <w:p w14:paraId="429A7158" w14:textId="77777777" w:rsidR="00EC3762" w:rsidRPr="00FE2718" w:rsidRDefault="00EC3762" w:rsidP="00785ED6">
      <w:pPr>
        <w:suppressAutoHyphens/>
        <w:ind w:right="-1"/>
        <w:rPr>
          <w:rFonts w:ascii="Times New Roman" w:hAnsi="Times New Roman" w:cs="Times New Roman"/>
          <w:sz w:val="24"/>
        </w:rPr>
      </w:pPr>
    </w:p>
    <w:p w14:paraId="39FB0859" w14:textId="53992DE7" w:rsidR="00A9047E" w:rsidRDefault="00B85241" w:rsidP="00C7510C">
      <w:pPr>
        <w:pStyle w:val="Ttulo3"/>
      </w:pPr>
      <w:r w:rsidRPr="00FE2718">
        <w:t xml:space="preserve"> </w:t>
      </w:r>
      <w:r w:rsidR="00A9047E" w:rsidRPr="00FE2718">
        <w:t xml:space="preserve">A CONTRATADA deverá providenciar para que os profissionais indicados </w:t>
      </w:r>
      <w:r w:rsidR="00C2386C" w:rsidRPr="00FE2718">
        <w:t>se apresentem</w:t>
      </w:r>
      <w:r w:rsidR="00A9047E" w:rsidRPr="00FE2718">
        <w:t xml:space="preserve"> à CODEVASF trajando uniformes fornecidos às expensas da empresa. O uniforme deverá ser aprovado previamente pelas Fiscalizações de cada posto e conter as características básicas definidas no Anexo IV</w:t>
      </w:r>
      <w:r w:rsidR="003F6BD9">
        <w:t>.</w:t>
      </w:r>
    </w:p>
    <w:p w14:paraId="596C5735" w14:textId="77777777" w:rsidR="003F6BD9" w:rsidRPr="003F6BD9" w:rsidRDefault="003F6BD9" w:rsidP="003F6BD9">
      <w:pPr>
        <w:rPr>
          <w:lang w:eastAsia="pt-BR"/>
        </w:rPr>
      </w:pPr>
    </w:p>
    <w:p w14:paraId="27BF162B" w14:textId="379176E4" w:rsidR="003F6BD9" w:rsidRDefault="003F6BD9" w:rsidP="00C7510C">
      <w:pPr>
        <w:pStyle w:val="Ttulo4"/>
      </w:pPr>
      <w:r w:rsidRPr="003F6BD9">
        <w:t>O conjunto de uniforme deverá ser entregue dentro do prazo de 10 (dez) dias, a contar do início da prestação dos serviços, nas condições determinadas pela FISCALIZAÇÃO</w:t>
      </w:r>
      <w:r>
        <w:t>;</w:t>
      </w:r>
    </w:p>
    <w:p w14:paraId="628AD627" w14:textId="77777777" w:rsidR="003F6BD9" w:rsidRPr="003F6BD9" w:rsidRDefault="003F6BD9" w:rsidP="003F6BD9">
      <w:pPr>
        <w:rPr>
          <w:lang w:eastAsia="pt-BR"/>
        </w:rPr>
      </w:pPr>
    </w:p>
    <w:p w14:paraId="61286A47" w14:textId="0F621249" w:rsidR="003F6BD9" w:rsidRDefault="003F6BD9" w:rsidP="00C7510C">
      <w:pPr>
        <w:pStyle w:val="Ttulo4"/>
      </w:pPr>
      <w:r w:rsidRPr="003F6BD9">
        <w:t>Todos os uniformes estarão sujeitos à prévia aprovação da CONTRATANTE e, a pedido dela, poderão ser substituídos, caso não correspondam às especificações necessárias e adequadas à execução dos serviços</w:t>
      </w:r>
      <w:r w:rsidR="00D62399">
        <w:t>;</w:t>
      </w:r>
    </w:p>
    <w:p w14:paraId="5A5C344F" w14:textId="1E4F9D75" w:rsidR="003F6BD9" w:rsidRDefault="003F6BD9" w:rsidP="003F6BD9">
      <w:pPr>
        <w:rPr>
          <w:lang w:eastAsia="pt-BR"/>
        </w:rPr>
      </w:pPr>
    </w:p>
    <w:p w14:paraId="6F58546A" w14:textId="30E90D72" w:rsidR="003F6BD9" w:rsidRDefault="003F6BD9" w:rsidP="00C7510C">
      <w:pPr>
        <w:pStyle w:val="Ttulo4"/>
      </w:pPr>
      <w:r w:rsidRPr="003F6BD9">
        <w:t xml:space="preserve">Poderão ocorrer eventuais alterações nas especificações dos uniformes, quanto ao tecido, à cor, ao modelo, desde que previamente aceitas pela </w:t>
      </w:r>
      <w:r w:rsidR="00FA7CB4">
        <w:t>FISCALIZAÇÃO</w:t>
      </w:r>
      <w:r w:rsidR="00D62399">
        <w:t>;</w:t>
      </w:r>
    </w:p>
    <w:p w14:paraId="5D05DD82" w14:textId="450F9E11" w:rsidR="003F6BD9" w:rsidRDefault="003F6BD9" w:rsidP="003F6BD9">
      <w:pPr>
        <w:rPr>
          <w:lang w:eastAsia="pt-BR"/>
        </w:rPr>
      </w:pPr>
    </w:p>
    <w:p w14:paraId="032FC3DA" w14:textId="47B00A35" w:rsidR="003F6BD9" w:rsidRDefault="003F6BD9" w:rsidP="00C7510C">
      <w:pPr>
        <w:pStyle w:val="Ttulo4"/>
      </w:pPr>
      <w:r w:rsidRPr="003F6BD9">
        <w:t>Os uniformes deverão ser entregues aos empregados, mediante recibo (relação nominal), cuja cópia deverá ser entregue à CONTRATANTE, sempre que solicitado pela FISCALIZAÇÃO</w:t>
      </w:r>
      <w:r w:rsidR="00D62399">
        <w:t>;</w:t>
      </w:r>
    </w:p>
    <w:p w14:paraId="61C6F717" w14:textId="290212E3" w:rsidR="003F6BD9" w:rsidRDefault="003F6BD9" w:rsidP="003F6BD9">
      <w:pPr>
        <w:rPr>
          <w:lang w:eastAsia="pt-BR"/>
        </w:rPr>
      </w:pPr>
    </w:p>
    <w:p w14:paraId="4F9B46A9" w14:textId="5BC13443" w:rsidR="003F6BD9" w:rsidRDefault="003F6BD9" w:rsidP="00C7510C">
      <w:pPr>
        <w:pStyle w:val="Ttulo4"/>
      </w:pPr>
      <w:r w:rsidRPr="003F6BD9">
        <w:t>O custo do uniforme não poderá ser repassado ao ocupante do posto de trabalho</w:t>
      </w:r>
      <w:r>
        <w:t>;</w:t>
      </w:r>
    </w:p>
    <w:p w14:paraId="1DFEC82E" w14:textId="52525E62" w:rsidR="003F6BD9" w:rsidRDefault="003F6BD9" w:rsidP="003F6BD9">
      <w:pPr>
        <w:rPr>
          <w:lang w:eastAsia="pt-BR"/>
        </w:rPr>
      </w:pPr>
    </w:p>
    <w:p w14:paraId="3CFBAEFE" w14:textId="70B0315B" w:rsidR="003F6BD9" w:rsidRDefault="003F6BD9" w:rsidP="00C7510C">
      <w:pPr>
        <w:pStyle w:val="Ttulo4"/>
      </w:pPr>
      <w:r w:rsidRPr="003F6BD9">
        <w:t>A CONTRATADA não poderá exigir do empregado o uniforme usado, quando da entrega dos novos</w:t>
      </w:r>
      <w:r w:rsidR="008467C0">
        <w:t>;</w:t>
      </w:r>
    </w:p>
    <w:p w14:paraId="532BC5F5" w14:textId="51563579" w:rsidR="008467C0" w:rsidRDefault="008467C0" w:rsidP="008467C0">
      <w:pPr>
        <w:rPr>
          <w:lang w:eastAsia="pt-BR"/>
        </w:rPr>
      </w:pPr>
    </w:p>
    <w:p w14:paraId="6E7C0DD4" w14:textId="434A9299" w:rsidR="00EC3762" w:rsidRDefault="008467C0" w:rsidP="00C7510C">
      <w:pPr>
        <w:pStyle w:val="Ttulo4"/>
      </w:pPr>
      <w:r>
        <w:t>Sempre que houver renovação ou prorrogação do contrato, a CONTRATADA deverá fornecer novos uniformes de acordo com a</w:t>
      </w:r>
      <w:r w:rsidRPr="00FE2718">
        <w:t>s quantidades relacionadas no Anexo IV</w:t>
      </w:r>
      <w:r>
        <w:t>.</w:t>
      </w:r>
    </w:p>
    <w:p w14:paraId="2041C9DD" w14:textId="16E9DBDC" w:rsidR="00345AB1" w:rsidRDefault="00345AB1" w:rsidP="008467C0">
      <w:pPr>
        <w:rPr>
          <w:lang w:eastAsia="pt-BR"/>
        </w:rPr>
      </w:pPr>
    </w:p>
    <w:p w14:paraId="24A43FB8" w14:textId="72425BFE" w:rsidR="00345AB1" w:rsidRDefault="00345AB1" w:rsidP="00C7510C">
      <w:pPr>
        <w:pStyle w:val="Ttulo3"/>
      </w:pPr>
      <w:r w:rsidRPr="00FE2718">
        <w:t>A CONTRATADA deverá</w:t>
      </w:r>
      <w:r>
        <w:t xml:space="preserve"> fornecer os materiais de </w:t>
      </w:r>
      <w:r w:rsidR="00276F36">
        <w:t>EPIs</w:t>
      </w:r>
      <w:r>
        <w:t xml:space="preserve"> a</w:t>
      </w:r>
      <w:r w:rsidRPr="00FE2718">
        <w:t>os profissionais</w:t>
      </w:r>
      <w:r>
        <w:t xml:space="preserve"> contratados de acordo com a quantidade indicada na planilha do</w:t>
      </w:r>
      <w:r w:rsidRPr="00FE2718">
        <w:t xml:space="preserve"> Anexo IV</w:t>
      </w:r>
      <w:r>
        <w:t>, providenciar para que os mesmos façam o</w:t>
      </w:r>
      <w:r w:rsidR="00310357">
        <w:t xml:space="preserve"> devido</w:t>
      </w:r>
      <w:r>
        <w:t xml:space="preserve"> uso e fornecer</w:t>
      </w:r>
      <w:r w:rsidR="00310357">
        <w:t>-lhes</w:t>
      </w:r>
      <w:r>
        <w:t xml:space="preserve"> treinamento quanto ao uso adequado dos</w:t>
      </w:r>
      <w:r w:rsidR="00BB3609">
        <w:t xml:space="preserve"> equipamentos</w:t>
      </w:r>
      <w:r>
        <w:t xml:space="preserve"> de proteção individual.</w:t>
      </w:r>
    </w:p>
    <w:p w14:paraId="15D8746C" w14:textId="2BF71D6A" w:rsidR="00345AB1" w:rsidRDefault="00345AB1" w:rsidP="00345AB1">
      <w:pPr>
        <w:rPr>
          <w:lang w:eastAsia="pt-BR"/>
        </w:rPr>
      </w:pPr>
    </w:p>
    <w:p w14:paraId="42303E9A" w14:textId="208CEAC3" w:rsidR="00345AB1" w:rsidRDefault="00345AB1" w:rsidP="00C7510C">
      <w:pPr>
        <w:pStyle w:val="Ttulo4"/>
      </w:pPr>
      <w:r w:rsidRPr="00345AB1">
        <w:t>A CONTRATADA entregará o conjunto de EPIs a partir do início da prestação dos serviços contratados com a Administração, nas condições determinadas pela FISCALIZAÇÃO</w:t>
      </w:r>
      <w:r>
        <w:t>;</w:t>
      </w:r>
    </w:p>
    <w:p w14:paraId="30EA661E" w14:textId="2B5C6C49" w:rsidR="00345AB1" w:rsidRDefault="00345AB1" w:rsidP="00345AB1">
      <w:pPr>
        <w:rPr>
          <w:lang w:eastAsia="pt-BR"/>
        </w:rPr>
      </w:pPr>
    </w:p>
    <w:p w14:paraId="13B2E8C4" w14:textId="61623858" w:rsidR="00345AB1" w:rsidRDefault="00345AB1" w:rsidP="00C7510C">
      <w:pPr>
        <w:pStyle w:val="Ttulo4"/>
      </w:pPr>
      <w:r w:rsidRPr="00345AB1">
        <w:t>Todos os EPIs estarão sujeitos à prévia aprovação da CONTRATANTE e, a pedido dela, poderão ser substituídos, caso não correspondam às especificações necessárias e adequadas à execução dos serviços</w:t>
      </w:r>
      <w:r>
        <w:t>;</w:t>
      </w:r>
    </w:p>
    <w:p w14:paraId="2BAE072F" w14:textId="4E566CD7" w:rsidR="00345AB1" w:rsidRDefault="00345AB1" w:rsidP="00345AB1">
      <w:pPr>
        <w:rPr>
          <w:lang w:eastAsia="pt-BR"/>
        </w:rPr>
      </w:pPr>
    </w:p>
    <w:p w14:paraId="649A5AFB" w14:textId="14CB9896" w:rsidR="00345AB1" w:rsidRDefault="00345AB1" w:rsidP="00C7510C">
      <w:pPr>
        <w:pStyle w:val="Ttulo4"/>
      </w:pPr>
      <w:r w:rsidRPr="00345AB1">
        <w:t>Poderão ocorrer eventuais alterações nas especificações dos EPIs, desde que previamente aceitas pela FISCALIZAÇÃO</w:t>
      </w:r>
      <w:r>
        <w:t>;</w:t>
      </w:r>
    </w:p>
    <w:p w14:paraId="3C1526FB" w14:textId="128546D3" w:rsidR="00345AB1" w:rsidRDefault="00345AB1" w:rsidP="00345AB1">
      <w:pPr>
        <w:rPr>
          <w:lang w:eastAsia="pt-BR"/>
        </w:rPr>
      </w:pPr>
    </w:p>
    <w:p w14:paraId="1DFAC5C0" w14:textId="3C93F76D" w:rsidR="00345AB1" w:rsidRDefault="00345AB1" w:rsidP="00C7510C">
      <w:pPr>
        <w:pStyle w:val="Ttulo4"/>
      </w:pPr>
      <w:r w:rsidRPr="00345AB1">
        <w:t>Os EPIs deverão ser entregues aos empregados, mediante recibo (relação nominal), cuja cópia deverá ser entregue à CONTRATANTE, sempre que solicitada pela FISCALIZAÇÃO</w:t>
      </w:r>
      <w:r>
        <w:t>;</w:t>
      </w:r>
    </w:p>
    <w:p w14:paraId="6D67DC4D" w14:textId="447B658A" w:rsidR="00345AB1" w:rsidRDefault="00345AB1" w:rsidP="00345AB1">
      <w:pPr>
        <w:rPr>
          <w:lang w:eastAsia="pt-BR"/>
        </w:rPr>
      </w:pPr>
    </w:p>
    <w:p w14:paraId="4CF34ACE" w14:textId="61BDAAE6" w:rsidR="00345AB1" w:rsidRDefault="00345AB1" w:rsidP="00C7510C">
      <w:pPr>
        <w:pStyle w:val="Ttulo4"/>
      </w:pPr>
      <w:r w:rsidRPr="00345AB1">
        <w:t>O custo dos EPIs não poderá ser repassado ao ocupante do posto de trabalho</w:t>
      </w:r>
      <w:r>
        <w:t>;</w:t>
      </w:r>
    </w:p>
    <w:p w14:paraId="4E525CAA" w14:textId="48B9B1BC" w:rsidR="00345AB1" w:rsidRDefault="00345AB1" w:rsidP="00345AB1">
      <w:pPr>
        <w:rPr>
          <w:lang w:eastAsia="pt-BR"/>
        </w:rPr>
      </w:pPr>
    </w:p>
    <w:p w14:paraId="16E45A2F" w14:textId="1E8A9B2A" w:rsidR="00345AB1" w:rsidRDefault="00345AB1" w:rsidP="00C7510C">
      <w:pPr>
        <w:pStyle w:val="Ttulo4"/>
      </w:pPr>
      <w:r w:rsidRPr="00345AB1">
        <w:t>A CONTRATADA é responsável por todo o treinamento referente ao uso dos EPIs de seus empregados, devendo entregar à CONTRATANTE, sempre que solicitada pela FISCALIZAÇÃO, relação nominal dos empregados participantes dos treinamentos</w:t>
      </w:r>
      <w:r>
        <w:t>;</w:t>
      </w:r>
    </w:p>
    <w:p w14:paraId="0DD0A88C" w14:textId="18DEBAAF" w:rsidR="00345AB1" w:rsidRDefault="00345AB1" w:rsidP="00345AB1">
      <w:pPr>
        <w:rPr>
          <w:lang w:eastAsia="pt-BR"/>
        </w:rPr>
      </w:pPr>
    </w:p>
    <w:p w14:paraId="33AC8B6A" w14:textId="5544F376" w:rsidR="00345AB1" w:rsidRPr="00345AB1" w:rsidRDefault="00345AB1" w:rsidP="00C7510C">
      <w:pPr>
        <w:pStyle w:val="Ttulo4"/>
      </w:pPr>
      <w:r w:rsidRPr="00345AB1">
        <w:t xml:space="preserve">Sempre que houver renovação ou prorrogação do contrato, a CONTRATADA deverá fornecer novos </w:t>
      </w:r>
      <w:r w:rsidR="00276F36">
        <w:t>EPIs</w:t>
      </w:r>
      <w:r w:rsidRPr="00345AB1">
        <w:t xml:space="preserve"> conforme quantidade descrita </w:t>
      </w:r>
      <w:r w:rsidR="00B422B2">
        <w:t>na</w:t>
      </w:r>
      <w:r w:rsidRPr="00345AB1">
        <w:t xml:space="preserve"> planilha</w:t>
      </w:r>
      <w:r w:rsidR="00B422B2">
        <w:t xml:space="preserve"> constante do Anexo IV</w:t>
      </w:r>
      <w:r w:rsidRPr="00345AB1">
        <w:t>.</w:t>
      </w:r>
    </w:p>
    <w:p w14:paraId="65D52449" w14:textId="77777777" w:rsidR="00345AB1" w:rsidRPr="00345AB1" w:rsidRDefault="00345AB1" w:rsidP="00345AB1">
      <w:pPr>
        <w:rPr>
          <w:lang w:eastAsia="pt-BR"/>
        </w:rPr>
      </w:pPr>
    </w:p>
    <w:p w14:paraId="282B7381" w14:textId="545E6AD6" w:rsidR="00A9047E" w:rsidRPr="00FE2718" w:rsidRDefault="00B85241" w:rsidP="00C7510C">
      <w:pPr>
        <w:pStyle w:val="Ttulo3"/>
      </w:pPr>
      <w:r w:rsidRPr="00FE2718">
        <w:t xml:space="preserve"> </w:t>
      </w:r>
      <w:r w:rsidR="00A9047E" w:rsidRPr="00FE2718">
        <w:t>A CONTRATADA deverá providenciar materiais e equipamentos fornecidos às expensas da empresa. Os materiais e equipamentos deverão ser aprovados previamente pelas Fiscalizações de cada posto e conter as características básicas definidas no Anexo IV</w:t>
      </w:r>
      <w:r w:rsidR="003F6BD9">
        <w:t>.</w:t>
      </w:r>
    </w:p>
    <w:p w14:paraId="25FAEE83" w14:textId="77777777" w:rsidR="00624A67" w:rsidRPr="00FE2718" w:rsidRDefault="00624A67" w:rsidP="00785ED6">
      <w:pPr>
        <w:pStyle w:val="PargrafodaLista"/>
        <w:rPr>
          <w:rFonts w:ascii="Times New Roman" w:hAnsi="Times New Roman" w:cs="Times New Roman"/>
          <w:sz w:val="24"/>
        </w:rPr>
      </w:pPr>
    </w:p>
    <w:p w14:paraId="269CD87B" w14:textId="2F2F6DFD" w:rsidR="00A9047E" w:rsidRPr="00FE2718" w:rsidRDefault="00B85241" w:rsidP="00C7510C">
      <w:pPr>
        <w:pStyle w:val="Ttulo3"/>
      </w:pPr>
      <w:r w:rsidRPr="00FE2718">
        <w:t xml:space="preserve"> </w:t>
      </w:r>
      <w:r w:rsidR="00A9047E" w:rsidRPr="00FE2718">
        <w:t>A relação dos uniformes, materiais e equipamentos é básica e estimativa, apenas para fins da elaboração do orçamento</w:t>
      </w:r>
      <w:r w:rsidR="003F6BD9">
        <w:t>.</w:t>
      </w:r>
    </w:p>
    <w:p w14:paraId="6A29A5B2" w14:textId="77777777" w:rsidR="00EC3762" w:rsidRPr="00FE2718" w:rsidRDefault="00EC3762" w:rsidP="00785ED6">
      <w:pPr>
        <w:suppressAutoHyphens/>
        <w:ind w:left="1701" w:right="-1"/>
        <w:rPr>
          <w:rFonts w:ascii="Times New Roman" w:hAnsi="Times New Roman" w:cs="Times New Roman"/>
          <w:sz w:val="24"/>
        </w:rPr>
      </w:pPr>
    </w:p>
    <w:p w14:paraId="5AC694A6" w14:textId="686481DE" w:rsidR="00A9047E" w:rsidRPr="00FE2718" w:rsidRDefault="00B85241" w:rsidP="00C7510C">
      <w:pPr>
        <w:pStyle w:val="Ttulo3"/>
      </w:pPr>
      <w:r w:rsidRPr="00FE2718">
        <w:t xml:space="preserve"> </w:t>
      </w:r>
      <w:r w:rsidR="00A9047E" w:rsidRPr="00FE2718">
        <w:t>A contratada deverá responsabilizar-se pelo fornecimento de todos os uniformes, materiais e equipamentos, nas quantidades necessárias à</w:t>
      </w:r>
      <w:r w:rsidR="00EC3762" w:rsidRPr="00FE2718">
        <w:t xml:space="preserve"> perfeita execução dos serviços</w:t>
      </w:r>
      <w:r w:rsidR="003F6BD9">
        <w:t>.</w:t>
      </w:r>
    </w:p>
    <w:p w14:paraId="0F418F3B" w14:textId="77777777" w:rsidR="00EC3762" w:rsidRPr="00FE2718" w:rsidRDefault="00EC3762" w:rsidP="00785ED6">
      <w:pPr>
        <w:suppressAutoHyphens/>
        <w:ind w:right="-1"/>
        <w:rPr>
          <w:rFonts w:ascii="Times New Roman" w:hAnsi="Times New Roman" w:cs="Times New Roman"/>
          <w:sz w:val="24"/>
        </w:rPr>
      </w:pPr>
    </w:p>
    <w:p w14:paraId="612085A0" w14:textId="407FCDC9" w:rsidR="00A9047E" w:rsidRPr="00FE2718" w:rsidRDefault="00B85241" w:rsidP="00C7510C">
      <w:pPr>
        <w:pStyle w:val="Ttulo3"/>
      </w:pPr>
      <w:r w:rsidRPr="00FE2718">
        <w:t xml:space="preserve"> </w:t>
      </w:r>
      <w:r w:rsidR="00A9047E" w:rsidRPr="00FE2718">
        <w:t>O recebimento, conferência e controle dos uniformes, materiais e equipamentos, para uso nas dependências da CODEVASF, será efetuado pela Fiscalização, para fins de atestação de faturas e pagamento por medição</w:t>
      </w:r>
      <w:r w:rsidR="003F6BD9">
        <w:t>.</w:t>
      </w:r>
    </w:p>
    <w:p w14:paraId="37B337FF" w14:textId="77777777" w:rsidR="00EC3762" w:rsidRPr="00FE2718" w:rsidRDefault="00EC3762" w:rsidP="00785ED6">
      <w:pPr>
        <w:pStyle w:val="PargrafodaLista"/>
        <w:rPr>
          <w:rFonts w:ascii="Times New Roman" w:hAnsi="Times New Roman" w:cs="Times New Roman"/>
          <w:sz w:val="24"/>
        </w:rPr>
      </w:pPr>
    </w:p>
    <w:p w14:paraId="7178088D" w14:textId="4998F5A2" w:rsidR="00A9047E" w:rsidRPr="00FE2718" w:rsidRDefault="00B85241" w:rsidP="00C7510C">
      <w:pPr>
        <w:pStyle w:val="Ttulo3"/>
      </w:pPr>
      <w:r w:rsidRPr="00FE2718">
        <w:t xml:space="preserve"> </w:t>
      </w:r>
      <w:r w:rsidR="00A9047E" w:rsidRPr="00FE2718">
        <w:t>Aqueles uniformes, materiais e equipamentos previstos para entrega no início do contrato, deverão ser substituídos, em caso de necessidade, no decorrer da execução contratual, às expensas da CONTRATADA</w:t>
      </w:r>
      <w:r w:rsidR="003F6BD9">
        <w:t>.</w:t>
      </w:r>
    </w:p>
    <w:p w14:paraId="24ECFE0A" w14:textId="77777777" w:rsidR="00EC3762" w:rsidRPr="00FE2718" w:rsidRDefault="00EC3762" w:rsidP="00785ED6">
      <w:pPr>
        <w:pStyle w:val="PargrafodaLista"/>
        <w:rPr>
          <w:rFonts w:ascii="Times New Roman" w:hAnsi="Times New Roman" w:cs="Times New Roman"/>
          <w:sz w:val="24"/>
        </w:rPr>
      </w:pPr>
    </w:p>
    <w:p w14:paraId="32DA8001" w14:textId="7A0A3B3C" w:rsidR="00A9047E" w:rsidRPr="00FE2718" w:rsidRDefault="00B85241" w:rsidP="00C7510C">
      <w:pPr>
        <w:pStyle w:val="Ttulo3"/>
      </w:pPr>
      <w:r w:rsidRPr="00FE2718">
        <w:t xml:space="preserve"> </w:t>
      </w:r>
      <w:r w:rsidR="00A9047E" w:rsidRPr="00FE2718">
        <w:t>Poderá ser necessário o uso de uniformes, materiais e equipamentos não incluídos na estimativa de custos, devido à eventualidade com que os serviços serão efetuados. A CONTRATADA deverá possuir os meios para a disponibilização desses uniformes, materiais e equipamentos extras, se necessário</w:t>
      </w:r>
      <w:r w:rsidR="003F6BD9">
        <w:t>.</w:t>
      </w:r>
    </w:p>
    <w:p w14:paraId="036D6CF3" w14:textId="77777777" w:rsidR="00EC3762" w:rsidRPr="00FE2718" w:rsidRDefault="00EC3762" w:rsidP="00785ED6">
      <w:pPr>
        <w:pStyle w:val="PargrafodaLista"/>
        <w:rPr>
          <w:rFonts w:ascii="Times New Roman" w:hAnsi="Times New Roman" w:cs="Times New Roman"/>
          <w:sz w:val="24"/>
        </w:rPr>
      </w:pPr>
    </w:p>
    <w:p w14:paraId="17F95DCD" w14:textId="27A265C7" w:rsidR="00A9047E" w:rsidRPr="00FE2718" w:rsidRDefault="00B85241" w:rsidP="00C7510C">
      <w:pPr>
        <w:pStyle w:val="Ttulo3"/>
      </w:pPr>
      <w:r w:rsidRPr="00FE2718">
        <w:t xml:space="preserve"> </w:t>
      </w:r>
      <w:r w:rsidR="00A9047E" w:rsidRPr="00FE2718">
        <w:t>Todos os uniformes,</w:t>
      </w:r>
      <w:r w:rsidR="00516E17">
        <w:t xml:space="preserve"> </w:t>
      </w:r>
      <w:r w:rsidR="00276F36">
        <w:t>EPIs</w:t>
      </w:r>
      <w:r w:rsidR="00516E17">
        <w:t>,</w:t>
      </w:r>
      <w:r w:rsidR="00A9047E" w:rsidRPr="00FE2718">
        <w:t xml:space="preserve"> materiais e equipamentos fornecidos deverão atender à legislação, às normas do Instituto Nacional de Metrologia, Qualidade e Tecnologia – Inmetro e, quando couber, oferecer desempenho que permita consumo reduzido de água, energia (Selo PROCEL), gás (Selo CONPET) e menor impacto ambiental</w:t>
      </w:r>
      <w:r w:rsidR="003F6BD9">
        <w:t>.</w:t>
      </w:r>
    </w:p>
    <w:p w14:paraId="54904BCD" w14:textId="77777777" w:rsidR="00EC3762" w:rsidRPr="00FE2718" w:rsidRDefault="00EC3762" w:rsidP="00785ED6">
      <w:pPr>
        <w:pStyle w:val="PargrafodaLista"/>
        <w:rPr>
          <w:rFonts w:ascii="Times New Roman" w:hAnsi="Times New Roman" w:cs="Times New Roman"/>
          <w:sz w:val="24"/>
        </w:rPr>
      </w:pPr>
    </w:p>
    <w:p w14:paraId="3EB8D881" w14:textId="1C5A44D8" w:rsidR="003B718A" w:rsidRDefault="00B85241" w:rsidP="00C7510C">
      <w:pPr>
        <w:pStyle w:val="Ttulo3"/>
      </w:pPr>
      <w:r w:rsidRPr="00FE2718">
        <w:t xml:space="preserve"> </w:t>
      </w:r>
      <w:r w:rsidR="003B718A" w:rsidRPr="00FE2718">
        <w:t>Os uniformes deverão conter a identificação da empresa (nome e/ou logotipo) em local visível, pelo menos nas peças que compõem a parte superior do vestuário (impressa ou bordada)</w:t>
      </w:r>
      <w:r w:rsidR="003F6BD9">
        <w:t>.</w:t>
      </w:r>
    </w:p>
    <w:p w14:paraId="759CD4AB" w14:textId="1C978AC6" w:rsidR="001113D8" w:rsidRDefault="001113D8" w:rsidP="001113D8">
      <w:pPr>
        <w:rPr>
          <w:lang w:eastAsia="pt-BR"/>
        </w:rPr>
      </w:pPr>
    </w:p>
    <w:p w14:paraId="7CB3A212" w14:textId="2A77F231" w:rsidR="001113D8" w:rsidRPr="001113D8" w:rsidRDefault="003C294E" w:rsidP="00C7510C">
      <w:pPr>
        <w:pStyle w:val="Ttulo3"/>
      </w:pPr>
      <w:r>
        <w:t>Sempre que houver</w:t>
      </w:r>
      <w:r w:rsidR="001113D8">
        <w:t xml:space="preserve"> renovação ou prorrogação do contrato, a CONTRATADA deverá fornecer novos uniformes</w:t>
      </w:r>
      <w:r w:rsidR="00536052">
        <w:t xml:space="preserve">, </w:t>
      </w:r>
      <w:r w:rsidR="00276F36">
        <w:t>EPIs</w:t>
      </w:r>
      <w:r w:rsidR="001113D8">
        <w:t>, materiais e equipamentos de acordo com a</w:t>
      </w:r>
      <w:r w:rsidR="001113D8" w:rsidRPr="00FE2718">
        <w:t>s quantidades relacionadas no Anexo IV</w:t>
      </w:r>
      <w:r w:rsidR="003F6BD9">
        <w:t>.</w:t>
      </w:r>
    </w:p>
    <w:p w14:paraId="5456AF51" w14:textId="77777777" w:rsidR="00EC3762" w:rsidRPr="00FE2718" w:rsidRDefault="00EC3762" w:rsidP="00785ED6">
      <w:pPr>
        <w:pStyle w:val="PargrafodaLista"/>
        <w:rPr>
          <w:rFonts w:ascii="Times New Roman" w:hAnsi="Times New Roman" w:cs="Times New Roman"/>
          <w:sz w:val="24"/>
        </w:rPr>
      </w:pPr>
    </w:p>
    <w:p w14:paraId="1C90AA31" w14:textId="513B3268" w:rsidR="00B55FE3" w:rsidRPr="00FE2718" w:rsidRDefault="00A9047E" w:rsidP="00C7510C">
      <w:pPr>
        <w:pStyle w:val="Ttulo3"/>
      </w:pPr>
      <w:r w:rsidRPr="00FE2718">
        <w:t xml:space="preserve">As </w:t>
      </w:r>
      <w:r w:rsidR="00B55FE3" w:rsidRPr="00FE2718">
        <w:t>quantidades relacionadas</w:t>
      </w:r>
      <w:r w:rsidRPr="00FE2718">
        <w:t xml:space="preserve"> no Anexo </w:t>
      </w:r>
      <w:r w:rsidR="007B762A" w:rsidRPr="00FE2718">
        <w:t>I</w:t>
      </w:r>
      <w:r w:rsidRPr="00FE2718">
        <w:t>V</w:t>
      </w:r>
      <w:r w:rsidR="00492230" w:rsidRPr="00FE2718">
        <w:t xml:space="preserve"> </w:t>
      </w:r>
      <w:r w:rsidR="00B55FE3" w:rsidRPr="00FE2718">
        <w:t>são estimativ</w:t>
      </w:r>
      <w:r w:rsidRPr="00FE2718">
        <w:t xml:space="preserve">as e podem sofrer alterações de </w:t>
      </w:r>
      <w:r w:rsidR="00B55FE3" w:rsidRPr="00FE2718">
        <w:t xml:space="preserve">acordo com as necessidades da </w:t>
      </w:r>
      <w:r w:rsidR="00AF174F" w:rsidRPr="00FE2718">
        <w:t>CONTRATANTE</w:t>
      </w:r>
      <w:r w:rsidR="003F6BD9">
        <w:t>.</w:t>
      </w:r>
    </w:p>
    <w:p w14:paraId="74DDE5A0" w14:textId="77777777" w:rsidR="00D270DE" w:rsidRPr="00FE2718" w:rsidRDefault="00D270DE" w:rsidP="00785ED6">
      <w:pPr>
        <w:rPr>
          <w:rFonts w:ascii="Times New Roman" w:hAnsi="Times New Roman" w:cs="Times New Roman"/>
          <w:sz w:val="24"/>
        </w:rPr>
      </w:pPr>
    </w:p>
    <w:p w14:paraId="7FBF246E" w14:textId="1E16FEE7" w:rsidR="00B55FE3" w:rsidRPr="00FE2718" w:rsidRDefault="00B55FE3" w:rsidP="00C7510C">
      <w:pPr>
        <w:pStyle w:val="Ttulo3"/>
      </w:pPr>
      <w:r w:rsidRPr="00FE2718">
        <w:t xml:space="preserve">Os equipamentos/instrumentos a serem fornecidos pela </w:t>
      </w:r>
      <w:r w:rsidR="0054110D" w:rsidRPr="00FE2718">
        <w:t>CONTRATADA</w:t>
      </w:r>
      <w:r w:rsidRPr="00FE2718">
        <w:t xml:space="preserve">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r w:rsidR="003F6BD9">
        <w:t>.</w:t>
      </w:r>
    </w:p>
    <w:p w14:paraId="62E59329" w14:textId="77777777" w:rsidR="00B55FE3" w:rsidRPr="00FE2718" w:rsidRDefault="00B55FE3" w:rsidP="00785ED6">
      <w:pPr>
        <w:rPr>
          <w:rFonts w:ascii="Times New Roman" w:hAnsi="Times New Roman" w:cs="Times New Roman"/>
          <w:color w:val="000000" w:themeColor="text1"/>
          <w:sz w:val="24"/>
        </w:rPr>
      </w:pPr>
    </w:p>
    <w:p w14:paraId="1C4B67D6" w14:textId="1DD009CC" w:rsidR="00B55FE3" w:rsidRDefault="00B55FE3" w:rsidP="00C7510C">
      <w:pPr>
        <w:pStyle w:val="Ttulo3"/>
      </w:pPr>
      <w:r w:rsidRPr="00FE2718">
        <w:t xml:space="preserve">Os materiais de limpeza deverão ser fornecidos mensalmente até o </w:t>
      </w:r>
      <w:r w:rsidR="00CF12A8">
        <w:t>5º (</w:t>
      </w:r>
      <w:r w:rsidRPr="00FE2718">
        <w:t>quinto</w:t>
      </w:r>
      <w:r w:rsidR="00CF12A8">
        <w:t>)</w:t>
      </w:r>
      <w:r w:rsidRPr="00FE2718">
        <w:t xml:space="preserve"> dia útil, sendo que o primeiro fornecimento deverá ser efetivado com antecedência de 10 (dez) dias corridos, anteriores a data de início da execução dos serviços</w:t>
      </w:r>
      <w:r w:rsidR="003F6BD9">
        <w:t>.</w:t>
      </w:r>
    </w:p>
    <w:p w14:paraId="1B820CDD" w14:textId="673446EF" w:rsidR="00D1232D" w:rsidRDefault="00D1232D" w:rsidP="00D1232D">
      <w:pPr>
        <w:rPr>
          <w:lang w:eastAsia="pt-BR"/>
        </w:rPr>
      </w:pPr>
    </w:p>
    <w:p w14:paraId="5B92380F" w14:textId="2D8F9574" w:rsidR="00D1232D" w:rsidRDefault="00D1232D" w:rsidP="00C7510C">
      <w:pPr>
        <w:pStyle w:val="Ttulo4"/>
      </w:pPr>
      <w:r w:rsidRPr="00D1232D">
        <w:t>Todos os materiais têm de ser de</w:t>
      </w:r>
      <w:r>
        <w:t xml:space="preserve"> </w:t>
      </w:r>
      <w:r w:rsidRPr="00D1232D">
        <w:t>boa qualidade e deverão ser aceitos previamente pela Fiscalização, podendo sua substituição ser solicitada a qualquer momento, sem ônus para a CODEVASF</w:t>
      </w:r>
      <w:r>
        <w:t>;</w:t>
      </w:r>
    </w:p>
    <w:p w14:paraId="30CEA732" w14:textId="02F0EE1A" w:rsidR="00D1232D" w:rsidRDefault="00D1232D" w:rsidP="00D1232D">
      <w:pPr>
        <w:rPr>
          <w:lang w:eastAsia="pt-BR"/>
        </w:rPr>
      </w:pPr>
    </w:p>
    <w:p w14:paraId="6FEB131D" w14:textId="7865552F" w:rsidR="00D1232D" w:rsidRDefault="00D1232D" w:rsidP="00C7510C">
      <w:pPr>
        <w:pStyle w:val="Ttulo4"/>
      </w:pPr>
      <w:r w:rsidRPr="00D1232D">
        <w:t xml:space="preserve">Os quantitativos e descrições dos materiais relacionados são apenas previsões, podendo sofrer alterações, a critério da FISCALIZAÇÃO, sendo solicitados, inclusive, materiais não listados </w:t>
      </w:r>
      <w:r>
        <w:t>no Anexo IV;</w:t>
      </w:r>
    </w:p>
    <w:p w14:paraId="6281E84E" w14:textId="2CB9D878" w:rsidR="00D1232D" w:rsidRDefault="00D1232D" w:rsidP="00D1232D">
      <w:pPr>
        <w:rPr>
          <w:lang w:eastAsia="pt-BR"/>
        </w:rPr>
      </w:pPr>
    </w:p>
    <w:p w14:paraId="57EEB594" w14:textId="4EF79B52" w:rsidR="00D1232D" w:rsidRPr="00D1232D" w:rsidRDefault="00D1232D" w:rsidP="00C7510C">
      <w:pPr>
        <w:pStyle w:val="Ttulo4"/>
      </w:pPr>
      <w:r w:rsidRPr="00D1232D">
        <w:t>O material deverá ser entregue mensalmente da seguinte forma: na assinatura do contrato e nas suas renovações (se houver) a quantidade indicada na coluna "Quantidade Inicial/1º Mês" para o 1º (primeiro) mês de vigência do contrato e nos 11 (onze) meses restantes do contrato a quantidade indicada na coluna "Quantidade/Mês"</w:t>
      </w:r>
      <w:r>
        <w:t>, conforme planilha constante do Anexo IV,</w:t>
      </w:r>
      <w:r w:rsidRPr="00D1232D">
        <w:t xml:space="preserve"> totalizando um total de 12 (doze) mese</w:t>
      </w:r>
      <w:r>
        <w:t>s;</w:t>
      </w:r>
    </w:p>
    <w:p w14:paraId="13DB2B5A" w14:textId="77777777" w:rsidR="00B55FE3" w:rsidRPr="00FE2718" w:rsidRDefault="00B55FE3" w:rsidP="00785ED6">
      <w:pPr>
        <w:pStyle w:val="PargrafodaLista"/>
        <w:rPr>
          <w:rFonts w:ascii="Times New Roman" w:hAnsi="Times New Roman" w:cs="Times New Roman"/>
          <w:bCs/>
          <w:color w:val="000000" w:themeColor="text1"/>
          <w:sz w:val="24"/>
        </w:rPr>
      </w:pPr>
    </w:p>
    <w:p w14:paraId="5A1ACE6C" w14:textId="2A4FEF07" w:rsidR="00B55FE3" w:rsidRPr="00FE2718" w:rsidRDefault="00B55FE3" w:rsidP="00C7510C">
      <w:pPr>
        <w:pStyle w:val="Ttulo3"/>
      </w:pPr>
      <w:r w:rsidRPr="00FE2718">
        <w:t>O material/equipamento/instrumento deverá possuir identificação patrimonial da licitante vencedora, de forma a não serem confundidos com similares de propriedade da CODEVASF e/ou de outra empresa prestadora de serviço</w:t>
      </w:r>
      <w:r w:rsidR="003F6BD9">
        <w:t>.</w:t>
      </w:r>
    </w:p>
    <w:p w14:paraId="516DDDF3" w14:textId="77777777" w:rsidR="00892DF4" w:rsidRPr="00FE2718" w:rsidRDefault="00892DF4" w:rsidP="00785ED6">
      <w:pPr>
        <w:pStyle w:val="PargrafodaLista"/>
        <w:rPr>
          <w:rFonts w:ascii="Times New Roman" w:hAnsi="Times New Roman" w:cs="Times New Roman"/>
          <w:bCs/>
          <w:color w:val="000000" w:themeColor="text1"/>
          <w:sz w:val="24"/>
        </w:rPr>
      </w:pPr>
    </w:p>
    <w:p w14:paraId="7EE88F83" w14:textId="0790EF2E" w:rsidR="00B55FE3" w:rsidRPr="00FE2718" w:rsidRDefault="00892DF4" w:rsidP="00C7510C">
      <w:pPr>
        <w:pStyle w:val="Ttulo3"/>
      </w:pPr>
      <w:r w:rsidRPr="00FE2718">
        <w:lastRenderedPageBreak/>
        <w:t>A retirada de qualquer máquina e equipamento disponibilizado para execução do serviço deverá ser comunicada, por escrito, ao Gestor do Contrato</w:t>
      </w:r>
      <w:r w:rsidR="003F6BD9">
        <w:t>.</w:t>
      </w:r>
    </w:p>
    <w:p w14:paraId="3AD6856F" w14:textId="77777777" w:rsidR="00892DF4" w:rsidRPr="00FE2718" w:rsidRDefault="00892DF4" w:rsidP="00785ED6">
      <w:pPr>
        <w:pStyle w:val="PargrafodaLista"/>
        <w:rPr>
          <w:rFonts w:ascii="Times New Roman" w:hAnsi="Times New Roman" w:cs="Times New Roman"/>
          <w:bCs/>
          <w:color w:val="000000" w:themeColor="text1"/>
          <w:sz w:val="24"/>
        </w:rPr>
      </w:pPr>
    </w:p>
    <w:p w14:paraId="52C9BC14" w14:textId="1D76914D" w:rsidR="00892DF4" w:rsidRPr="00FE2718" w:rsidRDefault="00892DF4" w:rsidP="00C7510C">
      <w:pPr>
        <w:pStyle w:val="Ttulo3"/>
      </w:pPr>
      <w:r w:rsidRPr="00FE2718">
        <w:t>Os serviços e materiais especificados neste Termo de Referência não excluem outros, que, porventura se façam necessários à boa execução dos serviços, obrigando-se a empresa contratada, a executá-los prontamente, como parte integrante de suas obrigações</w:t>
      </w:r>
      <w:r w:rsidR="003F6BD9">
        <w:t>.</w:t>
      </w:r>
    </w:p>
    <w:p w14:paraId="2041336B" w14:textId="77777777" w:rsidR="00892DF4" w:rsidRPr="00FE2718" w:rsidRDefault="00892DF4" w:rsidP="00785ED6">
      <w:pPr>
        <w:pStyle w:val="PargrafodaLista"/>
        <w:rPr>
          <w:rFonts w:ascii="Times New Roman" w:hAnsi="Times New Roman" w:cs="Times New Roman"/>
          <w:bCs/>
          <w:color w:val="000000" w:themeColor="text1"/>
          <w:sz w:val="24"/>
        </w:rPr>
      </w:pPr>
    </w:p>
    <w:p w14:paraId="005E55C9" w14:textId="51149693" w:rsidR="00892DF4" w:rsidRDefault="00892DF4" w:rsidP="00C7510C">
      <w:pPr>
        <w:pStyle w:val="Ttulo3"/>
      </w:pPr>
      <w:r w:rsidRPr="00FE2718">
        <w:t>Todo o material/ equipamento/ instrumento relacionado em anexo</w:t>
      </w:r>
      <w:r w:rsidR="006B732C" w:rsidRPr="00FE2718">
        <w:t>,</w:t>
      </w:r>
      <w:r w:rsidRPr="00FE2718">
        <w:t xml:space="preserve"> deverão ser de primeira qualidade e armazenados mensalmente, nos quantitativos e demais especificações, no depósito da CONTRATANTE até o 5º (quinto) dia de cada mês, acompanhados de cópia da nota fiscal correspondente, exceto os descritos em equipamentos, não poderão ser cotados por ocasião das propostas, pois não serão adquiridos pela Administração, devendo ser utilizados conforme a necessidade da CODEVASF.</w:t>
      </w:r>
    </w:p>
    <w:p w14:paraId="1DE15979" w14:textId="69324927" w:rsidR="00CF12A8" w:rsidRDefault="00CF12A8" w:rsidP="00CF12A8">
      <w:pPr>
        <w:rPr>
          <w:lang w:eastAsia="pt-BR"/>
        </w:rPr>
      </w:pPr>
    </w:p>
    <w:p w14:paraId="492D40F9" w14:textId="13568A1D" w:rsidR="00CF12A8" w:rsidRPr="00CF12A8" w:rsidRDefault="00CF12A8" w:rsidP="00CF12A8">
      <w:pPr>
        <w:pStyle w:val="Ttulo3"/>
      </w:pPr>
      <w:r>
        <w:t>Todo material e equipamento fornecido serão incorporados ao patrimônio da CODEVASF ao final do contrato.</w:t>
      </w:r>
    </w:p>
    <w:p w14:paraId="4F854CEA" w14:textId="77777777" w:rsidR="00E90E7C" w:rsidRPr="00E90E7C" w:rsidRDefault="00E90E7C" w:rsidP="00E90E7C">
      <w:pPr>
        <w:rPr>
          <w:lang w:eastAsia="pt-BR"/>
        </w:rPr>
      </w:pPr>
    </w:p>
    <w:p w14:paraId="3E0D9F31" w14:textId="1A008AEC" w:rsidR="006E253F" w:rsidRPr="00FE2718" w:rsidRDefault="006E253F" w:rsidP="000452CC">
      <w:pPr>
        <w:pStyle w:val="Ttulo1"/>
      </w:pPr>
      <w:bookmarkStart w:id="10" w:name="_Toc140142013"/>
      <w:r w:rsidRPr="00FE2718">
        <w:t>CONDIÇÕES DE PARTICIPAÇÃO</w:t>
      </w:r>
      <w:bookmarkEnd w:id="10"/>
    </w:p>
    <w:p w14:paraId="2BA0E3DC" w14:textId="77777777" w:rsidR="006E253F" w:rsidRPr="00FE2718" w:rsidRDefault="006E253F" w:rsidP="00785ED6">
      <w:pPr>
        <w:rPr>
          <w:rFonts w:ascii="Times New Roman" w:hAnsi="Times New Roman" w:cs="Times New Roman"/>
          <w:color w:val="000000" w:themeColor="text1"/>
          <w:sz w:val="24"/>
        </w:rPr>
      </w:pPr>
    </w:p>
    <w:p w14:paraId="5652349B" w14:textId="15FDFE15" w:rsidR="00557C61" w:rsidRDefault="001C75D1" w:rsidP="000452CC">
      <w:pPr>
        <w:pStyle w:val="Ttulo2"/>
      </w:pPr>
      <w:bookmarkStart w:id="11" w:name="_Ref449450707"/>
      <w:r w:rsidRPr="00FE2718">
        <w:t>Poderão participar da presente licitação empresas do ramo pertinente e compatível com o obje</w:t>
      </w:r>
      <w:r w:rsidR="003652E6" w:rsidRPr="00FE2718">
        <w:t>to desta licitação, i</w:t>
      </w:r>
      <w:r w:rsidR="00837B4B">
        <w:t>soladamente</w:t>
      </w:r>
      <w:r w:rsidRPr="00FE2718">
        <w:t xml:space="preserve">, que atendam </w:t>
      </w:r>
      <w:r w:rsidR="00C8759F" w:rsidRPr="00FE2718">
        <w:t>à</w:t>
      </w:r>
      <w:r w:rsidRPr="00FE2718">
        <w:t>s exigências do TR e seus anexos</w:t>
      </w:r>
      <w:r w:rsidR="00D52EFE" w:rsidRPr="00FE2718">
        <w:t>.</w:t>
      </w:r>
    </w:p>
    <w:p w14:paraId="0A8532A6" w14:textId="77777777" w:rsidR="00553039" w:rsidRPr="00553039" w:rsidRDefault="00553039" w:rsidP="00553039">
      <w:pPr>
        <w:rPr>
          <w:lang w:eastAsia="pt-BR"/>
        </w:rPr>
      </w:pPr>
    </w:p>
    <w:p w14:paraId="57A6A216" w14:textId="1FA2827B" w:rsidR="00553039" w:rsidRPr="00553039" w:rsidRDefault="00553039" w:rsidP="000452CC">
      <w:pPr>
        <w:pStyle w:val="Ttulo2"/>
      </w:pPr>
      <w:r w:rsidRPr="00BF3C27">
        <w:t xml:space="preserve">Na fase </w:t>
      </w:r>
      <w:r w:rsidRPr="008B34C1">
        <w:t>de habilitação, o licitante deverá comprovar que possui patrimônio líquido no valor de 10% (dez por cento) do valor máximo orçado para a contratação, e Capital Circulante Líquido (CCL) ou Capital de Giro (Ativo Circulante – Passivo Circulante) de, no mínimo, 16,66% (dezesseis inteiros e sessenta e seis centésimos por cento) do valor orçado para a contratação ou item pertinente</w:t>
      </w:r>
      <w:r w:rsidR="008B34C1" w:rsidRPr="008B34C1">
        <w:t>, tendo</w:t>
      </w:r>
      <w:r w:rsidR="008B34C1" w:rsidRPr="008B34C1">
        <w:rPr>
          <w:spacing w:val="-1"/>
        </w:rPr>
        <w:t xml:space="preserve"> </w:t>
      </w:r>
      <w:r w:rsidR="008B34C1" w:rsidRPr="008B34C1">
        <w:t>por</w:t>
      </w:r>
      <w:r w:rsidR="008B34C1" w:rsidRPr="008B34C1">
        <w:rPr>
          <w:spacing w:val="-2"/>
        </w:rPr>
        <w:t xml:space="preserve"> </w:t>
      </w:r>
      <w:r w:rsidR="008B34C1" w:rsidRPr="008B34C1">
        <w:t>base</w:t>
      </w:r>
      <w:r w:rsidR="008B34C1" w:rsidRPr="008B34C1">
        <w:rPr>
          <w:spacing w:val="-2"/>
        </w:rPr>
        <w:t xml:space="preserve"> </w:t>
      </w:r>
      <w:r w:rsidR="008B34C1" w:rsidRPr="008B34C1">
        <w:t>o</w:t>
      </w:r>
      <w:r w:rsidR="008B34C1" w:rsidRPr="008B34C1">
        <w:rPr>
          <w:spacing w:val="-1"/>
        </w:rPr>
        <w:t xml:space="preserve"> </w:t>
      </w:r>
      <w:r w:rsidR="008B34C1" w:rsidRPr="008B34C1">
        <w:t>balanço</w:t>
      </w:r>
      <w:r w:rsidR="008B34C1" w:rsidRPr="008B34C1">
        <w:rPr>
          <w:spacing w:val="-1"/>
        </w:rPr>
        <w:t xml:space="preserve"> </w:t>
      </w:r>
      <w:r w:rsidR="008B34C1" w:rsidRPr="008B34C1">
        <w:t>patrimonial</w:t>
      </w:r>
      <w:r w:rsidR="008B34C1" w:rsidRPr="008B34C1">
        <w:rPr>
          <w:spacing w:val="-1"/>
        </w:rPr>
        <w:t xml:space="preserve"> </w:t>
      </w:r>
      <w:r w:rsidR="008B34C1" w:rsidRPr="008B34C1">
        <w:t>e as demonstrações contábeis do último exercício social</w:t>
      </w:r>
      <w:r w:rsidR="00BA2EB9">
        <w:t xml:space="preserve"> registrados na Junta Comercial do seu Estado ou </w:t>
      </w:r>
      <w:r w:rsidR="009851F6">
        <w:t xml:space="preserve">mediante a </w:t>
      </w:r>
      <w:r w:rsidR="00BA2EB9">
        <w:t xml:space="preserve">apresentação </w:t>
      </w:r>
      <w:r w:rsidR="00D8707F">
        <w:t xml:space="preserve">da </w:t>
      </w:r>
      <w:r w:rsidR="00BA2EB9">
        <w:t>Escrituração Contábil Digital (ECD)</w:t>
      </w:r>
      <w:r w:rsidR="00BA1256">
        <w:t xml:space="preserve"> e recibo de transmissão</w:t>
      </w:r>
      <w:r w:rsidR="00BA2EB9">
        <w:t>.</w:t>
      </w:r>
    </w:p>
    <w:p w14:paraId="2AB8F54D" w14:textId="77777777" w:rsidR="00D52EFE" w:rsidRPr="00FE2718" w:rsidRDefault="00D52EFE" w:rsidP="00785ED6">
      <w:pPr>
        <w:ind w:left="709"/>
        <w:rPr>
          <w:rFonts w:ascii="Times New Roman" w:hAnsi="Times New Roman" w:cs="Times New Roman"/>
          <w:color w:val="000000" w:themeColor="text1"/>
          <w:sz w:val="24"/>
        </w:rPr>
      </w:pPr>
    </w:p>
    <w:p w14:paraId="14A76065" w14:textId="77777777" w:rsidR="0001193D" w:rsidRPr="00FE2718" w:rsidRDefault="0001193D" w:rsidP="000452CC">
      <w:pPr>
        <w:pStyle w:val="Ttulo2"/>
      </w:pPr>
      <w:bookmarkStart w:id="12" w:name="_Ref441152334"/>
      <w:bookmarkEnd w:id="11"/>
      <w:r w:rsidRPr="00FE2718">
        <w:t>CONSÓRCIO</w:t>
      </w:r>
    </w:p>
    <w:p w14:paraId="7429B8DD" w14:textId="77777777" w:rsidR="001D31AC" w:rsidRPr="00FE2718" w:rsidRDefault="001D31AC" w:rsidP="00785ED6">
      <w:pPr>
        <w:ind w:left="709"/>
        <w:rPr>
          <w:rFonts w:ascii="Times New Roman" w:hAnsi="Times New Roman" w:cs="Times New Roman"/>
          <w:b/>
          <w:color w:val="000000" w:themeColor="text1"/>
          <w:sz w:val="24"/>
        </w:rPr>
      </w:pPr>
    </w:p>
    <w:p w14:paraId="7FA5DCA2" w14:textId="77777777" w:rsidR="00357E46" w:rsidRPr="00FE2718" w:rsidRDefault="00933552" w:rsidP="00C7510C">
      <w:pPr>
        <w:pStyle w:val="Ttulo3"/>
      </w:pPr>
      <w:r w:rsidRPr="00FE2718">
        <w:t>Não s</w:t>
      </w:r>
      <w:r w:rsidR="0001193D" w:rsidRPr="00FE2718">
        <w:t>erá permitida a participação de pessoas jurídicas organi</w:t>
      </w:r>
      <w:r w:rsidRPr="00FE2718">
        <w:t>zadas sob a forma de Consórcio.</w:t>
      </w:r>
    </w:p>
    <w:p w14:paraId="190E37DA" w14:textId="77777777" w:rsidR="00357E46" w:rsidRPr="00FE2718" w:rsidRDefault="00357E46" w:rsidP="00C7510C">
      <w:pPr>
        <w:pStyle w:val="Ttulo3"/>
        <w:numPr>
          <w:ilvl w:val="0"/>
          <w:numId w:val="0"/>
        </w:numPr>
        <w:ind w:left="284"/>
      </w:pPr>
    </w:p>
    <w:p w14:paraId="5181698E" w14:textId="0831C7A0" w:rsidR="00A61E80" w:rsidRPr="00FE2718" w:rsidRDefault="00A61E80" w:rsidP="000452CC">
      <w:pPr>
        <w:pStyle w:val="Ttulo2"/>
      </w:pPr>
      <w:bookmarkStart w:id="13" w:name="_Ref455652949"/>
      <w:r w:rsidRPr="00FE2718">
        <w:t>SUBCONTRATAÇÃO</w:t>
      </w:r>
      <w:bookmarkEnd w:id="12"/>
      <w:bookmarkEnd w:id="13"/>
    </w:p>
    <w:p w14:paraId="6CBB51BD" w14:textId="77777777" w:rsidR="00A61E80" w:rsidRPr="00FE2718" w:rsidRDefault="00A61E80" w:rsidP="00785ED6">
      <w:pPr>
        <w:ind w:left="284"/>
        <w:rPr>
          <w:rFonts w:ascii="Times New Roman" w:hAnsi="Times New Roman" w:cs="Times New Roman"/>
          <w:color w:val="000000" w:themeColor="text1"/>
          <w:sz w:val="24"/>
        </w:rPr>
      </w:pPr>
    </w:p>
    <w:p w14:paraId="693BA1BD" w14:textId="77777777" w:rsidR="00391E4F" w:rsidRPr="00FE2718" w:rsidRDefault="00802471" w:rsidP="00C7510C">
      <w:pPr>
        <w:pStyle w:val="Ttulo3"/>
        <w:rPr>
          <w:color w:val="000000" w:themeColor="text1"/>
        </w:rPr>
      </w:pPr>
      <w:r w:rsidRPr="00FE2718">
        <w:t>Não será permitida a subcontratação total ou parcial dos serviços objeto deste Termo de Referência, com exceção dos serviço</w:t>
      </w:r>
      <w:r w:rsidR="00624A67" w:rsidRPr="00FE2718">
        <w:t>s</w:t>
      </w:r>
      <w:r w:rsidRPr="00FE2718">
        <w:t xml:space="preserve"> de dedetização, descupinização e desratização.</w:t>
      </w:r>
    </w:p>
    <w:p w14:paraId="2FB8C706" w14:textId="77777777" w:rsidR="00391E4F" w:rsidRPr="00FE2718" w:rsidRDefault="00391E4F" w:rsidP="00785ED6">
      <w:pPr>
        <w:ind w:left="284"/>
        <w:rPr>
          <w:rFonts w:ascii="Times New Roman" w:hAnsi="Times New Roman" w:cs="Times New Roman"/>
          <w:color w:val="000000" w:themeColor="text1"/>
          <w:sz w:val="24"/>
        </w:rPr>
      </w:pPr>
    </w:p>
    <w:p w14:paraId="5EB7F237" w14:textId="77777777" w:rsidR="005B2B2E" w:rsidRPr="00FE2718" w:rsidRDefault="00482E4E" w:rsidP="000452CC">
      <w:pPr>
        <w:pStyle w:val="Ttulo2"/>
      </w:pPr>
      <w:r w:rsidRPr="00FE2718">
        <w:t>VISTORIA</w:t>
      </w:r>
    </w:p>
    <w:p w14:paraId="51D41B4B" w14:textId="77777777" w:rsidR="005B2B2E" w:rsidRPr="00FE2718" w:rsidRDefault="005B2B2E" w:rsidP="00785ED6">
      <w:pPr>
        <w:ind w:left="284" w:hanging="709"/>
        <w:rPr>
          <w:rFonts w:ascii="Times New Roman" w:hAnsi="Times New Roman" w:cs="Times New Roman"/>
          <w:color w:val="000000" w:themeColor="text1"/>
          <w:sz w:val="24"/>
        </w:rPr>
      </w:pPr>
    </w:p>
    <w:p w14:paraId="5127FAFD" w14:textId="77777777" w:rsidR="005B2B2E" w:rsidRPr="00FE2718" w:rsidRDefault="005B2B2E" w:rsidP="00C7510C">
      <w:pPr>
        <w:pStyle w:val="Ttulo3"/>
      </w:pPr>
      <w:r w:rsidRPr="00FE2718">
        <w:t xml:space="preserve">A </w:t>
      </w:r>
      <w:r w:rsidR="00482E4E" w:rsidRPr="00FE2718">
        <w:t>vistoria</w:t>
      </w:r>
      <w:r w:rsidRPr="00FE2718">
        <w:t xml:space="preserve"> aos locais de prestação dos serviços </w:t>
      </w:r>
      <w:r w:rsidRPr="00FE2718">
        <w:rPr>
          <w:b/>
          <w:u w:val="single"/>
        </w:rPr>
        <w:t xml:space="preserve">NÃO </w:t>
      </w:r>
      <w:r w:rsidRPr="00FE2718">
        <w:rPr>
          <w:u w:val="single"/>
        </w:rPr>
        <w:t>será obrigatória</w:t>
      </w:r>
      <w:r w:rsidR="00A94646" w:rsidRPr="00FE2718">
        <w:t xml:space="preserve">, porém, </w:t>
      </w:r>
      <w:r w:rsidR="00482E4E" w:rsidRPr="00FE2718">
        <w:rPr>
          <w:rFonts w:eastAsia="PalatinoLinotype"/>
        </w:rPr>
        <w:t xml:space="preserve">para o melhor dimensionamento e elaboração de sua </w:t>
      </w:r>
      <w:r w:rsidR="00482E4E" w:rsidRPr="00FE2718">
        <w:rPr>
          <w:rFonts w:eastAsia="PalatinoLinotype"/>
        </w:rPr>
        <w:lastRenderedPageBreak/>
        <w:t>proposta, o licitante poderá realizar vistoria nas instalações do local de execução dos serviços, acompanhado por servidor designado para esse fim, de segunda à sexta-feira, das 09h às 11h30 e das 14h</w:t>
      </w:r>
      <w:r w:rsidR="00021E4C" w:rsidRPr="00FE2718">
        <w:rPr>
          <w:rFonts w:eastAsia="PalatinoLinotype"/>
        </w:rPr>
        <w:t>3</w:t>
      </w:r>
      <w:r w:rsidR="00482E4E" w:rsidRPr="00FE2718">
        <w:rPr>
          <w:rFonts w:eastAsia="PalatinoLinotype"/>
        </w:rPr>
        <w:t>0 às 16h30, devendo o agendamento ser efetuado previamente pelo telefone (</w:t>
      </w:r>
      <w:r w:rsidR="00021E4C" w:rsidRPr="00FE2718">
        <w:rPr>
          <w:rFonts w:eastAsia="PalatinoLinotype"/>
        </w:rPr>
        <w:t>77</w:t>
      </w:r>
      <w:r w:rsidR="00482E4E" w:rsidRPr="00FE2718">
        <w:rPr>
          <w:rFonts w:eastAsia="PalatinoLinotype"/>
        </w:rPr>
        <w:t>) 3</w:t>
      </w:r>
      <w:r w:rsidR="00021E4C" w:rsidRPr="00FE2718">
        <w:rPr>
          <w:rFonts w:eastAsia="PalatinoLinotype"/>
        </w:rPr>
        <w:t>481-8061 ou 3481-8066</w:t>
      </w:r>
      <w:r w:rsidR="00482E4E" w:rsidRPr="00FE2718">
        <w:rPr>
          <w:rFonts w:eastAsia="PalatinoLinotype"/>
        </w:rPr>
        <w:t>.</w:t>
      </w:r>
    </w:p>
    <w:p w14:paraId="05D4A796" w14:textId="77777777" w:rsidR="006E1563" w:rsidRPr="00FE2718" w:rsidRDefault="006E1563" w:rsidP="00785ED6">
      <w:pPr>
        <w:ind w:left="709" w:hanging="709"/>
        <w:rPr>
          <w:rFonts w:ascii="Times New Roman" w:hAnsi="Times New Roman" w:cs="Times New Roman"/>
          <w:color w:val="000000" w:themeColor="text1"/>
          <w:sz w:val="24"/>
        </w:rPr>
      </w:pPr>
    </w:p>
    <w:p w14:paraId="4A2DD9A4" w14:textId="77777777" w:rsidR="005B2B2E" w:rsidRPr="00FE2718" w:rsidRDefault="00A94646" w:rsidP="00C7510C">
      <w:pPr>
        <w:pStyle w:val="Ttulo3"/>
      </w:pPr>
      <w:r w:rsidRPr="00FE2718">
        <w:t>É de inteira responsabilidade do</w:t>
      </w:r>
      <w:r w:rsidR="005B2B2E" w:rsidRPr="00FE2718">
        <w:t xml:space="preserve"> licitante a verificação "in loco" </w:t>
      </w:r>
      <w:r w:rsidR="000879D6" w:rsidRPr="00FE2718">
        <w:t xml:space="preserve">ou análise através de estudo das condições físicas e </w:t>
      </w:r>
      <w:r w:rsidR="005B2B2E" w:rsidRPr="00FE2718">
        <w:t xml:space="preserve">das dificuldades </w:t>
      </w:r>
      <w:r w:rsidR="000879D6" w:rsidRPr="00FE2718">
        <w:t xml:space="preserve">dos locais </w:t>
      </w:r>
      <w:r w:rsidR="005B2B2E" w:rsidRPr="00FE2718">
        <w:t>e dimensionamento dos dados necessários à apresentação da Proposta. A não verificação dessas dificuldades não poderá ser avocada no desenrolar dos trabalhos como fonte de alteração dos termos contratuais estabelecidos.</w:t>
      </w:r>
    </w:p>
    <w:p w14:paraId="5C03529A" w14:textId="77777777" w:rsidR="005B2B2E" w:rsidRPr="00FE2718" w:rsidRDefault="005B2B2E" w:rsidP="000452CC">
      <w:pPr>
        <w:pStyle w:val="Ttulo2"/>
        <w:numPr>
          <w:ilvl w:val="0"/>
          <w:numId w:val="0"/>
        </w:numPr>
        <w:ind w:left="709"/>
      </w:pPr>
    </w:p>
    <w:p w14:paraId="0684B89D" w14:textId="77777777" w:rsidR="005B2B2E" w:rsidRPr="00FE2718" w:rsidRDefault="005B2B2E" w:rsidP="00C7510C">
      <w:pPr>
        <w:pStyle w:val="Ttulo3"/>
      </w:pPr>
      <w:r w:rsidRPr="00FE2718">
        <w:t xml:space="preserve">Os custos de </w:t>
      </w:r>
      <w:r w:rsidR="00DD1E5E" w:rsidRPr="00FE2718">
        <w:t>vistoria</w:t>
      </w:r>
      <w:r w:rsidRPr="00FE2718">
        <w:t xml:space="preserve"> aos locais </w:t>
      </w:r>
      <w:r w:rsidR="00DD1E5E" w:rsidRPr="00FE2718">
        <w:t>dos serviços</w:t>
      </w:r>
      <w:r w:rsidR="00A94646" w:rsidRPr="00FE2718">
        <w:t xml:space="preserve"> correrão por exclusiva conta do</w:t>
      </w:r>
      <w:r w:rsidRPr="00FE2718">
        <w:t xml:space="preserve"> licitante.</w:t>
      </w:r>
    </w:p>
    <w:p w14:paraId="2CAB0A45" w14:textId="77777777" w:rsidR="00DD1E5E" w:rsidRPr="00FE2718" w:rsidRDefault="00DD1E5E" w:rsidP="00785ED6">
      <w:pPr>
        <w:ind w:left="709" w:hanging="709"/>
        <w:rPr>
          <w:rFonts w:ascii="Times New Roman" w:hAnsi="Times New Roman" w:cs="Times New Roman"/>
          <w:color w:val="000000" w:themeColor="text1"/>
          <w:sz w:val="24"/>
        </w:rPr>
      </w:pPr>
    </w:p>
    <w:p w14:paraId="38B5CB7D" w14:textId="77777777" w:rsidR="00DD1E5E" w:rsidRPr="00FE2718" w:rsidRDefault="00DD1E5E" w:rsidP="00C7510C">
      <w:pPr>
        <w:pStyle w:val="Ttulo3"/>
        <w:rPr>
          <w:rFonts w:eastAsia="PalatinoLinotype"/>
        </w:rPr>
      </w:pPr>
      <w:r w:rsidRPr="00FE2718">
        <w:rPr>
          <w:rFonts w:eastAsia="PalatinoLinotype"/>
        </w:rPr>
        <w:t>A vistoria é FACULTATIVA, podendo a licitante realizá-la por intermédio de representante legal.</w:t>
      </w:r>
    </w:p>
    <w:p w14:paraId="314C4CC2" w14:textId="77777777" w:rsidR="006B732C" w:rsidRPr="00FE2718" w:rsidRDefault="006B732C" w:rsidP="00785ED6">
      <w:pPr>
        <w:rPr>
          <w:rFonts w:ascii="Times New Roman" w:hAnsi="Times New Roman" w:cs="Times New Roman"/>
          <w:sz w:val="24"/>
          <w:lang w:eastAsia="pt-BR"/>
        </w:rPr>
      </w:pPr>
    </w:p>
    <w:p w14:paraId="572979DA" w14:textId="77777777" w:rsidR="00DD1E5E" w:rsidRPr="00FE2718" w:rsidRDefault="00DD1E5E" w:rsidP="00C7510C">
      <w:pPr>
        <w:pStyle w:val="Ttulo3"/>
        <w:rPr>
          <w:rFonts w:eastAsia="PalatinoLinotype"/>
        </w:rPr>
      </w:pPr>
      <w:r w:rsidRPr="00FE2718">
        <w:rPr>
          <w:rFonts w:eastAsia="PalatinoLinotype"/>
        </w:rPr>
        <w:t>Para a vistoria, o licitante, ou o seu representante, deverá estar devidamente identificado, e assinará a declaração de vistoria, anexo deste edital.</w:t>
      </w:r>
    </w:p>
    <w:p w14:paraId="6D34960E" w14:textId="77777777" w:rsidR="00233B58" w:rsidRPr="00FE2718" w:rsidRDefault="00233B58" w:rsidP="00233B58">
      <w:pPr>
        <w:rPr>
          <w:rFonts w:ascii="Times New Roman" w:hAnsi="Times New Roman" w:cs="Times New Roman"/>
          <w:sz w:val="24"/>
          <w:lang w:eastAsia="pt-BR"/>
        </w:rPr>
      </w:pPr>
    </w:p>
    <w:p w14:paraId="156D8C94" w14:textId="77777777" w:rsidR="00064883" w:rsidRPr="00FE2718" w:rsidRDefault="00DD1E5E" w:rsidP="00C7510C">
      <w:pPr>
        <w:pStyle w:val="Ttulo3"/>
        <w:rPr>
          <w:rFonts w:eastAsia="PalatinoLinotype"/>
        </w:rPr>
      </w:pPr>
      <w:r w:rsidRPr="00FE2718">
        <w:rPr>
          <w:rFonts w:eastAsia="PalatinoLinotype"/>
        </w:rPr>
        <w:t>O prazo para vistoria iniciar-se-á no dia útil seguinte ao da publicação do Edital, estendendo-se até o dia útil anterior à data prevista para a abertura da sessão pública.</w:t>
      </w:r>
    </w:p>
    <w:p w14:paraId="26B6B60D" w14:textId="77777777" w:rsidR="006B732C" w:rsidRPr="00FE2718" w:rsidRDefault="006B732C" w:rsidP="00785ED6">
      <w:pPr>
        <w:rPr>
          <w:rFonts w:ascii="Times New Roman" w:hAnsi="Times New Roman" w:cs="Times New Roman"/>
          <w:sz w:val="24"/>
          <w:lang w:eastAsia="pt-BR"/>
        </w:rPr>
      </w:pPr>
    </w:p>
    <w:p w14:paraId="4A72D19C" w14:textId="47E499E1" w:rsidR="006B732C" w:rsidRDefault="006B732C" w:rsidP="00C7510C">
      <w:pPr>
        <w:pStyle w:val="Ttulo3"/>
      </w:pPr>
      <w:bookmarkStart w:id="14" w:name="_Ref441155895"/>
      <w:r w:rsidRPr="00FE2718">
        <w:rPr>
          <w:b/>
        </w:rPr>
        <w:t>CASO A VISITA SEJA REALIZADA</w:t>
      </w:r>
      <w:r w:rsidRPr="00FE2718">
        <w:t>, a declaração de que conhece o local onde serão executados os serviços e suas circunvizinhanças será obrigatoriamente emitida pela empresa licitante (Modelo de Declaração – Anexo II deste TR), através dos seus prepostos.</w:t>
      </w:r>
      <w:bookmarkEnd w:id="14"/>
    </w:p>
    <w:p w14:paraId="27F023A8" w14:textId="77777777" w:rsidR="00E90E7C" w:rsidRPr="00E90E7C" w:rsidRDefault="00E90E7C" w:rsidP="00E90E7C">
      <w:pPr>
        <w:rPr>
          <w:lang w:eastAsia="pt-BR"/>
        </w:rPr>
      </w:pPr>
    </w:p>
    <w:p w14:paraId="31E0330D" w14:textId="6BA8291F" w:rsidR="00E5560C" w:rsidRPr="00FE2718" w:rsidRDefault="00E5560C" w:rsidP="000452CC">
      <w:pPr>
        <w:pStyle w:val="Ttulo1"/>
      </w:pPr>
      <w:bookmarkStart w:id="15" w:name="_Toc140142014"/>
      <w:r w:rsidRPr="00FE2718">
        <w:t>PROPOSTA</w:t>
      </w:r>
      <w:r w:rsidR="00800CD0">
        <w:t xml:space="preserve"> FINANCEIRA</w:t>
      </w:r>
      <w:bookmarkEnd w:id="15"/>
    </w:p>
    <w:p w14:paraId="01134A5A" w14:textId="77777777" w:rsidR="00E5560C" w:rsidRPr="00FE2718" w:rsidRDefault="00E5560C" w:rsidP="00785ED6">
      <w:pPr>
        <w:ind w:left="709" w:hanging="709"/>
        <w:rPr>
          <w:rFonts w:ascii="Times New Roman" w:hAnsi="Times New Roman" w:cs="Times New Roman"/>
          <w:color w:val="000000" w:themeColor="text1"/>
          <w:sz w:val="24"/>
        </w:rPr>
      </w:pPr>
    </w:p>
    <w:p w14:paraId="5C17FCE4" w14:textId="77777777" w:rsidR="00E5560C" w:rsidRPr="00FE2718" w:rsidRDefault="00E5560C" w:rsidP="000452CC">
      <w:pPr>
        <w:pStyle w:val="Ttulo2"/>
      </w:pPr>
      <w:r w:rsidRPr="00FE2718">
        <w:t xml:space="preserve">A Proposta </w:t>
      </w:r>
      <w:r w:rsidR="007B117B" w:rsidRPr="00FE2718">
        <w:t>de Preços</w:t>
      </w:r>
      <w:r w:rsidRPr="00FE2718">
        <w:t xml:space="preserve"> deverá ser firme e </w:t>
      </w:r>
      <w:r w:rsidR="001315E6" w:rsidRPr="00FE2718">
        <w:t>precisa</w:t>
      </w:r>
      <w:r w:rsidRPr="00FE2718">
        <w:t xml:space="preserve"> limitada rigorosamente ao objeto desta licitação, e não poderá conter condições ou alternativas não previstas neste TR e seus Anexos constitutivos.</w:t>
      </w:r>
    </w:p>
    <w:p w14:paraId="1F4D9863" w14:textId="77777777" w:rsidR="00E5560C" w:rsidRPr="00FE2718" w:rsidRDefault="00E5560C" w:rsidP="00785ED6">
      <w:pPr>
        <w:ind w:left="709" w:hanging="709"/>
        <w:rPr>
          <w:rFonts w:ascii="Times New Roman" w:hAnsi="Times New Roman" w:cs="Times New Roman"/>
          <w:color w:val="000000" w:themeColor="text1"/>
          <w:sz w:val="24"/>
        </w:rPr>
      </w:pPr>
    </w:p>
    <w:p w14:paraId="7EDBDFEF" w14:textId="77777777" w:rsidR="00E5560C" w:rsidRPr="00FE2718" w:rsidRDefault="00E5560C" w:rsidP="000452CC">
      <w:pPr>
        <w:pStyle w:val="Ttulo2"/>
      </w:pPr>
      <w:r w:rsidRPr="00FE2718">
        <w:t xml:space="preserve">A Proposta </w:t>
      </w:r>
      <w:r w:rsidR="007B117B" w:rsidRPr="00FE2718">
        <w:t>de Preços</w:t>
      </w:r>
      <w:r w:rsidRPr="00FE2718">
        <w:t xml:space="preserve"> constitui-se dos seguintes documentos:</w:t>
      </w:r>
    </w:p>
    <w:p w14:paraId="542AC916" w14:textId="77777777" w:rsidR="008D18B3" w:rsidRPr="00FE2718" w:rsidRDefault="008D18B3" w:rsidP="00785ED6">
      <w:pPr>
        <w:ind w:left="709" w:hanging="709"/>
        <w:rPr>
          <w:rFonts w:ascii="Times New Roman" w:hAnsi="Times New Roman" w:cs="Times New Roman"/>
          <w:color w:val="000000" w:themeColor="text1"/>
          <w:sz w:val="24"/>
        </w:rPr>
      </w:pPr>
    </w:p>
    <w:p w14:paraId="0871352D" w14:textId="686ED732" w:rsidR="008D18B3" w:rsidRPr="00FE2718" w:rsidRDefault="008D18B3" w:rsidP="00B723D6">
      <w:pPr>
        <w:pStyle w:val="PargrafodaLista"/>
        <w:numPr>
          <w:ilvl w:val="0"/>
          <w:numId w:val="28"/>
        </w:numPr>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Termo de Proposta contendo o valor global, para a execução dos serviços, que deverá constituir o primeiro documento da Proposta</w:t>
      </w:r>
      <w:r w:rsidR="00095717">
        <w:rPr>
          <w:rFonts w:ascii="Times New Roman" w:hAnsi="Times New Roman" w:cs="Times New Roman"/>
          <w:color w:val="000000" w:themeColor="text1"/>
          <w:sz w:val="24"/>
        </w:rPr>
        <w:t>;</w:t>
      </w:r>
    </w:p>
    <w:p w14:paraId="7A11AD33" w14:textId="77777777" w:rsidR="008D18B3" w:rsidRPr="00FE2718" w:rsidRDefault="008D18B3" w:rsidP="00785ED6">
      <w:pPr>
        <w:pStyle w:val="PargrafodaLista"/>
        <w:ind w:left="1701" w:hanging="709"/>
        <w:rPr>
          <w:rFonts w:ascii="Times New Roman" w:hAnsi="Times New Roman" w:cs="Times New Roman"/>
          <w:color w:val="000000" w:themeColor="text1"/>
          <w:sz w:val="24"/>
        </w:rPr>
      </w:pPr>
    </w:p>
    <w:p w14:paraId="132E8407" w14:textId="77777777" w:rsidR="008D18B3" w:rsidRPr="00FE2718" w:rsidRDefault="008D18B3" w:rsidP="00B723D6">
      <w:pPr>
        <w:pStyle w:val="PargrafodaLista"/>
        <w:numPr>
          <w:ilvl w:val="0"/>
          <w:numId w:val="28"/>
        </w:numPr>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14:paraId="7A8BB5D0" w14:textId="77777777" w:rsidR="008D18B3" w:rsidRPr="00FE2718" w:rsidRDefault="008D18B3" w:rsidP="00785ED6">
      <w:pPr>
        <w:pStyle w:val="PargrafodaLista"/>
        <w:ind w:left="1701" w:hanging="709"/>
        <w:rPr>
          <w:rFonts w:ascii="Times New Roman" w:hAnsi="Times New Roman" w:cs="Times New Roman"/>
          <w:color w:val="000000" w:themeColor="text1"/>
          <w:sz w:val="24"/>
        </w:rPr>
      </w:pPr>
    </w:p>
    <w:p w14:paraId="5CCAF262" w14:textId="7D7090F2" w:rsidR="00D94A95" w:rsidRPr="00FE2718" w:rsidRDefault="005037EE" w:rsidP="00B723D6">
      <w:pPr>
        <w:pStyle w:val="PargrafodaLista"/>
        <w:numPr>
          <w:ilvl w:val="0"/>
          <w:numId w:val="28"/>
        </w:numPr>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Planilha de Custos dos serviços com todos os seus itens, devidamente preenchida, com clareza e sem rasuras, observando-se os preços máximos globais orçados pela </w:t>
      </w:r>
      <w:r w:rsidR="00773508" w:rsidRPr="00FE2718">
        <w:rPr>
          <w:rFonts w:ascii="Times New Roman" w:hAnsi="Times New Roman" w:cs="Times New Roman"/>
          <w:color w:val="000000" w:themeColor="text1"/>
          <w:sz w:val="24"/>
        </w:rPr>
        <w:t>Codevasf</w:t>
      </w:r>
      <w:r w:rsidR="00815AB3">
        <w:rPr>
          <w:rFonts w:ascii="Times New Roman" w:hAnsi="Times New Roman" w:cs="Times New Roman"/>
          <w:color w:val="000000" w:themeColor="text1"/>
          <w:sz w:val="24"/>
        </w:rPr>
        <w:t>;</w:t>
      </w:r>
    </w:p>
    <w:p w14:paraId="70C18353" w14:textId="77777777" w:rsidR="00EB2247" w:rsidRPr="00FE2718" w:rsidRDefault="00EB2247" w:rsidP="00785ED6">
      <w:pPr>
        <w:ind w:left="1701" w:hanging="709"/>
        <w:rPr>
          <w:rFonts w:ascii="Times New Roman" w:hAnsi="Times New Roman" w:cs="Times New Roman"/>
          <w:color w:val="000000" w:themeColor="text1"/>
          <w:sz w:val="24"/>
        </w:rPr>
      </w:pPr>
    </w:p>
    <w:p w14:paraId="4AD7EC4E" w14:textId="77777777" w:rsidR="00D94A95" w:rsidRPr="00FE2718" w:rsidRDefault="00D94A95" w:rsidP="00B723D6">
      <w:pPr>
        <w:pStyle w:val="PargrafodaLista"/>
        <w:numPr>
          <w:ilvl w:val="0"/>
          <w:numId w:val="28"/>
        </w:numPr>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Junto com a proposta, as </w:t>
      </w:r>
      <w:r w:rsidR="0050178F" w:rsidRPr="00FE2718">
        <w:rPr>
          <w:rFonts w:ascii="Times New Roman" w:hAnsi="Times New Roman" w:cs="Times New Roman"/>
          <w:color w:val="000000" w:themeColor="text1"/>
          <w:sz w:val="24"/>
        </w:rPr>
        <w:t>Planilhas de Custos dos Serviço</w:t>
      </w:r>
      <w:r w:rsidR="00955244" w:rsidRPr="00FE2718">
        <w:rPr>
          <w:rFonts w:ascii="Times New Roman" w:hAnsi="Times New Roman" w:cs="Times New Roman"/>
          <w:color w:val="000000" w:themeColor="text1"/>
          <w:sz w:val="24"/>
        </w:rPr>
        <w:t>s</w:t>
      </w:r>
      <w:r w:rsidR="004027D9" w:rsidRPr="00FE2718">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deverão ser apresentadas em meio eletrônico (Microsoft Excel ou software livre), sem proteção do arquivo, objetivando facilitar a conferência da mesma;</w:t>
      </w:r>
    </w:p>
    <w:p w14:paraId="58914E91" w14:textId="77777777" w:rsidR="004027D9" w:rsidRPr="00FE2718" w:rsidRDefault="004027D9" w:rsidP="00785ED6">
      <w:pPr>
        <w:pStyle w:val="PargrafodaLista"/>
        <w:ind w:left="1701"/>
        <w:rPr>
          <w:rFonts w:ascii="Times New Roman" w:hAnsi="Times New Roman" w:cs="Times New Roman"/>
          <w:color w:val="000000" w:themeColor="text1"/>
          <w:sz w:val="24"/>
        </w:rPr>
      </w:pPr>
    </w:p>
    <w:p w14:paraId="597FEF89" w14:textId="77777777" w:rsidR="00875BB5" w:rsidRPr="00FE2718" w:rsidRDefault="00875BB5" w:rsidP="00B723D6">
      <w:pPr>
        <w:pStyle w:val="PargrafodaLista"/>
        <w:numPr>
          <w:ilvl w:val="0"/>
          <w:numId w:val="28"/>
        </w:numPr>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Os salários dos profissionais referidos nestes Termos de Referência não poderão ser inferiores ao piso estabelecido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FE2718">
        <w:rPr>
          <w:rFonts w:ascii="Times New Roman" w:hAnsi="Times New Roman" w:cs="Times New Roman"/>
          <w:color w:val="000000" w:themeColor="text1"/>
          <w:sz w:val="24"/>
        </w:rPr>
        <w:t>neste Termo de Referência</w:t>
      </w:r>
      <w:r w:rsidRPr="00FE2718">
        <w:rPr>
          <w:rFonts w:ascii="Times New Roman" w:hAnsi="Times New Roman" w:cs="Times New Roman"/>
          <w:color w:val="000000" w:themeColor="text1"/>
          <w:sz w:val="24"/>
        </w:rPr>
        <w:t>, sob pena de desclassificação da proposta.</w:t>
      </w:r>
    </w:p>
    <w:p w14:paraId="1C1532F6" w14:textId="77777777" w:rsidR="00D94A95" w:rsidRPr="00FE2718" w:rsidRDefault="00D94A95" w:rsidP="00785ED6">
      <w:pPr>
        <w:ind w:left="709" w:hanging="709"/>
        <w:rPr>
          <w:rFonts w:ascii="Times New Roman" w:hAnsi="Times New Roman" w:cs="Times New Roman"/>
          <w:color w:val="000000" w:themeColor="text1"/>
          <w:sz w:val="24"/>
        </w:rPr>
      </w:pPr>
    </w:p>
    <w:p w14:paraId="7450D930" w14:textId="77777777" w:rsidR="00E5560C" w:rsidRPr="00FE2718" w:rsidRDefault="001B2CD1" w:rsidP="000452CC">
      <w:pPr>
        <w:pStyle w:val="Ttulo2"/>
      </w:pPr>
      <w:r w:rsidRPr="00FE2718">
        <w:t>A Proposta deverá ser datada e assi</w:t>
      </w:r>
      <w:r w:rsidR="00B66FC1" w:rsidRPr="00FE2718">
        <w:t>nada pelo representante legal do</w:t>
      </w:r>
      <w:r w:rsidRPr="00FE2718">
        <w:t xml:space="preserve"> licitante, com o valor global evidenciado em separado na 1ª folha da proposta, em algarismo e por extenso, baseado nos quantitativos dos serviços descritos na Planilha de Custos da </w:t>
      </w:r>
      <w:r w:rsidR="00773508" w:rsidRPr="00FE2718">
        <w:t>Codevasf</w:t>
      </w:r>
      <w:r w:rsidRPr="00FE2718">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FE2718">
        <w:t>.</w:t>
      </w:r>
    </w:p>
    <w:p w14:paraId="5CA8EDC3" w14:textId="77777777" w:rsidR="00584A78" w:rsidRPr="00FE2718" w:rsidRDefault="00584A78" w:rsidP="00785ED6">
      <w:pPr>
        <w:ind w:left="709" w:hanging="709"/>
        <w:rPr>
          <w:rFonts w:ascii="Times New Roman" w:hAnsi="Times New Roman" w:cs="Times New Roman"/>
          <w:color w:val="000000" w:themeColor="text1"/>
          <w:sz w:val="24"/>
        </w:rPr>
      </w:pPr>
    </w:p>
    <w:p w14:paraId="57B63E43" w14:textId="77777777" w:rsidR="00E5560C" w:rsidRPr="00FE2718" w:rsidRDefault="00E5560C" w:rsidP="000452CC">
      <w:pPr>
        <w:pStyle w:val="Ttulo2"/>
      </w:pPr>
      <w:r w:rsidRPr="00FE2718">
        <w:t>O prazo de validade das propostas será de 60 (sessenta) dias contado a partir da data estabelecida para a entrega das mesmas, sujeito à revalidação por idêntico período.</w:t>
      </w:r>
    </w:p>
    <w:p w14:paraId="057F63D0" w14:textId="77777777" w:rsidR="00E5560C" w:rsidRPr="00FE2718" w:rsidRDefault="00E5560C" w:rsidP="00785ED6">
      <w:pPr>
        <w:ind w:left="709" w:hanging="709"/>
        <w:rPr>
          <w:rFonts w:ascii="Times New Roman" w:hAnsi="Times New Roman" w:cs="Times New Roman"/>
          <w:color w:val="000000" w:themeColor="text1"/>
          <w:sz w:val="24"/>
        </w:rPr>
      </w:pPr>
    </w:p>
    <w:p w14:paraId="0324E361" w14:textId="77777777" w:rsidR="00210A4B" w:rsidRPr="00FE2718" w:rsidRDefault="007A0D19" w:rsidP="000452CC">
      <w:pPr>
        <w:pStyle w:val="Ttulo2"/>
      </w:pPr>
      <w:r w:rsidRPr="00FE2718">
        <w:t>Não poderão ser considerados no Detalhamento das Despesas Fiscais</w:t>
      </w:r>
      <w:r w:rsidR="00291EA5" w:rsidRPr="00FE2718">
        <w:t>,</w:t>
      </w:r>
      <w:r w:rsidRPr="00FE2718">
        <w:t xml:space="preserve"> os tributos Imposto de Renda Pessoa Jurídica </w:t>
      </w:r>
      <w:r w:rsidR="00291EA5" w:rsidRPr="00FE2718">
        <w:t>(I</w:t>
      </w:r>
      <w:r w:rsidRPr="00FE2718">
        <w:t>RPJ</w:t>
      </w:r>
      <w:r w:rsidR="00291EA5" w:rsidRPr="00FE2718">
        <w:t>)</w:t>
      </w:r>
      <w:r w:rsidRPr="00FE2718">
        <w:t xml:space="preserve"> e Contribuição Social sobre o Lucro Líquido </w:t>
      </w:r>
      <w:r w:rsidR="00291EA5" w:rsidRPr="00FE2718">
        <w:t>(</w:t>
      </w:r>
      <w:r w:rsidRPr="00FE2718">
        <w:t>CSLL</w:t>
      </w:r>
      <w:r w:rsidR="00291EA5" w:rsidRPr="00FE2718">
        <w:t>)</w:t>
      </w:r>
      <w:r w:rsidRPr="00FE2718">
        <w:t>, conforme recomendação do Tribunal de Contas da União, bem como a CPMF extinta a partir de 2008.</w:t>
      </w:r>
      <w:r w:rsidR="00D57B81" w:rsidRPr="00FE2718">
        <w:t xml:space="preserve"> </w:t>
      </w:r>
      <w:r w:rsidR="00CD690A" w:rsidRPr="00FE2718">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14:paraId="3933B849" w14:textId="77777777" w:rsidR="005B2B2E" w:rsidRPr="00FE2718" w:rsidRDefault="005B2B2E" w:rsidP="000452CC">
      <w:pPr>
        <w:pStyle w:val="Ttulo2"/>
        <w:numPr>
          <w:ilvl w:val="0"/>
          <w:numId w:val="0"/>
        </w:numPr>
        <w:ind w:left="709"/>
      </w:pPr>
    </w:p>
    <w:p w14:paraId="10319D45" w14:textId="77777777" w:rsidR="00210A4B" w:rsidRPr="00FE2718" w:rsidRDefault="00D57B81" w:rsidP="00C7510C">
      <w:pPr>
        <w:pStyle w:val="Ttulo3"/>
      </w:pPr>
      <w:r w:rsidRPr="00FE2718">
        <w:t xml:space="preserve"> </w:t>
      </w:r>
      <w:r w:rsidR="00210A4B" w:rsidRPr="00FE2718">
        <w:t>No demonstrativo de despesas fiscais, deverá ser informado o regime de tributação</w:t>
      </w:r>
      <w:r w:rsidR="003B2E09" w:rsidRPr="00FE2718">
        <w:t xml:space="preserve"> da licitante</w:t>
      </w:r>
      <w:r w:rsidR="00210A4B" w:rsidRPr="00FE2718">
        <w:t>, ou seja, se baseado no lucro real ou no lucro presumido.</w:t>
      </w:r>
    </w:p>
    <w:p w14:paraId="5A6B14E4" w14:textId="77777777" w:rsidR="00210A4B" w:rsidRPr="00FE2718" w:rsidRDefault="00210A4B" w:rsidP="00785ED6">
      <w:pPr>
        <w:ind w:left="709" w:hanging="709"/>
        <w:rPr>
          <w:rFonts w:ascii="Times New Roman" w:hAnsi="Times New Roman" w:cs="Times New Roman"/>
          <w:color w:val="000000" w:themeColor="text1"/>
          <w:sz w:val="24"/>
        </w:rPr>
      </w:pPr>
    </w:p>
    <w:p w14:paraId="590D4AD7" w14:textId="77777777" w:rsidR="00210A4B" w:rsidRPr="00FE2718" w:rsidRDefault="00D57B81" w:rsidP="00C7510C">
      <w:pPr>
        <w:pStyle w:val="Ttulo3"/>
      </w:pPr>
      <w:r w:rsidRPr="00FE2718">
        <w:t xml:space="preserve"> </w:t>
      </w:r>
      <w:r w:rsidR="00210A4B" w:rsidRPr="00FE2718">
        <w:t>As alíquotas dos tributos devem estar em conformidade com a legislação vigente, considerando o regime de tributação de acordo com o perfil jurídico-fiscal da empresa licitante.</w:t>
      </w:r>
    </w:p>
    <w:p w14:paraId="6DFCF60A" w14:textId="77777777" w:rsidR="00D57B81" w:rsidRPr="00FE2718" w:rsidRDefault="00D57B81" w:rsidP="00D57B81">
      <w:pPr>
        <w:rPr>
          <w:rFonts w:ascii="Times New Roman" w:hAnsi="Times New Roman" w:cs="Times New Roman"/>
          <w:sz w:val="24"/>
          <w:lang w:eastAsia="pt-BR"/>
        </w:rPr>
      </w:pPr>
    </w:p>
    <w:p w14:paraId="1C77D8F8" w14:textId="4294B27B" w:rsidR="00D57B81" w:rsidRDefault="00D57B81" w:rsidP="00C7510C">
      <w:pPr>
        <w:pStyle w:val="Ttulo3"/>
      </w:pPr>
      <w:r w:rsidRPr="00FE2718">
        <w:t>No caso de serviços que abrangem municípios distintos, a nota fiscal/fatura deverá detalhar em campo específico, o valor dos serviços por Município onde foram prestados.</w:t>
      </w:r>
    </w:p>
    <w:p w14:paraId="5D8FF957" w14:textId="77777777" w:rsidR="00E90E7C" w:rsidRPr="00E90E7C" w:rsidRDefault="00E90E7C" w:rsidP="00E90E7C">
      <w:pPr>
        <w:rPr>
          <w:lang w:eastAsia="pt-BR"/>
        </w:rPr>
      </w:pPr>
    </w:p>
    <w:p w14:paraId="3CCB54F8" w14:textId="12A2DAD7" w:rsidR="005B2B2E" w:rsidRPr="00FE2718" w:rsidRDefault="005B2B2E" w:rsidP="000452CC">
      <w:pPr>
        <w:pStyle w:val="Ttulo1"/>
      </w:pPr>
      <w:bookmarkStart w:id="16" w:name="_Toc140142015"/>
      <w:r w:rsidRPr="00FE2718">
        <w:t>DOCUMENTAÇÃO DE HABILITAÇÃO</w:t>
      </w:r>
      <w:bookmarkEnd w:id="16"/>
    </w:p>
    <w:p w14:paraId="5F8794BE" w14:textId="77777777" w:rsidR="00061FAB" w:rsidRPr="00FE2718" w:rsidRDefault="00061FAB" w:rsidP="00785ED6">
      <w:pPr>
        <w:jc w:val="left"/>
        <w:rPr>
          <w:rFonts w:ascii="Times New Roman" w:hAnsi="Times New Roman" w:cs="Times New Roman"/>
          <w:color w:val="000000" w:themeColor="text1"/>
          <w:sz w:val="24"/>
        </w:rPr>
      </w:pPr>
    </w:p>
    <w:p w14:paraId="6F623761" w14:textId="77777777" w:rsidR="005B2B2E" w:rsidRPr="00FE2718" w:rsidRDefault="005B2B2E" w:rsidP="000452CC">
      <w:pPr>
        <w:pStyle w:val="Ttulo2"/>
      </w:pPr>
      <w:r w:rsidRPr="00FE2718">
        <w:t>QUALIFICAÇÃO TÉCNICA</w:t>
      </w:r>
    </w:p>
    <w:p w14:paraId="25F375D5" w14:textId="77777777" w:rsidR="005B2B2E" w:rsidRPr="00FE2718" w:rsidRDefault="005B2B2E" w:rsidP="00785ED6">
      <w:pPr>
        <w:rPr>
          <w:rFonts w:ascii="Times New Roman" w:hAnsi="Times New Roman" w:cs="Times New Roman"/>
          <w:color w:val="000000" w:themeColor="text1"/>
          <w:sz w:val="24"/>
        </w:rPr>
      </w:pPr>
    </w:p>
    <w:p w14:paraId="07FC2DF2" w14:textId="77777777" w:rsidR="008D4020" w:rsidRPr="00FE2718" w:rsidRDefault="00B66FC1" w:rsidP="00C7510C">
      <w:pPr>
        <w:pStyle w:val="Ttulo3"/>
      </w:pPr>
      <w:r w:rsidRPr="00FE2718">
        <w:t>O</w:t>
      </w:r>
      <w:r w:rsidR="008D4020" w:rsidRPr="00FE2718">
        <w:t xml:space="preserve"> Licitante deverá apresentar os seguintes documentos:</w:t>
      </w:r>
    </w:p>
    <w:p w14:paraId="707B4DEA" w14:textId="77777777" w:rsidR="009E6967" w:rsidRPr="00FE2718" w:rsidRDefault="009E6967" w:rsidP="00785ED6">
      <w:pPr>
        <w:spacing w:after="120"/>
        <w:rPr>
          <w:rFonts w:ascii="Times New Roman" w:hAnsi="Times New Roman" w:cs="Times New Roman"/>
          <w:color w:val="000000" w:themeColor="text1"/>
          <w:sz w:val="24"/>
        </w:rPr>
      </w:pPr>
    </w:p>
    <w:p w14:paraId="45690245"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lastRenderedPageBreak/>
        <w:t>Comprovação de aptidão para a prestação dos serviços em características, quantidades e prazos compatíveis com o objeto desta lic</w:t>
      </w:r>
      <w:r w:rsidR="00A12AEA" w:rsidRPr="00FE2718">
        <w:rPr>
          <w:rFonts w:ascii="Times New Roman" w:hAnsi="Times New Roman" w:cs="Times New Roman"/>
          <w:color w:val="000000" w:themeColor="text1"/>
          <w:sz w:val="24"/>
        </w:rPr>
        <w:t>itação</w:t>
      </w:r>
      <w:r w:rsidRPr="00FE2718">
        <w:rPr>
          <w:rFonts w:ascii="Times New Roman" w:hAnsi="Times New Roman" w:cs="Times New Roman"/>
          <w:color w:val="000000" w:themeColor="text1"/>
          <w:sz w:val="24"/>
        </w:rPr>
        <w:t>, por período não inferior a três anos, mediante a apresentação de atestados fornecidos por pessoas jurídicas de direito público ou privado;</w:t>
      </w:r>
    </w:p>
    <w:p w14:paraId="6888D912"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Os atestados deverão referir-se a serviços prestados no âmbito de sua atividade econômica principal ou secundária especificadas no contrato social vigente;</w:t>
      </w:r>
    </w:p>
    <w:p w14:paraId="64FC76BB"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4463D30D"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Para a comprovação da experiência mínima de 3 (três) anos, será aceito o somatório de atestados de períodos diferentes, não havendo obrigatoriedade de os três anos serem ininterruptos, conforme item 10.7.1 do Anexo VII-A da IN SEGES/MPDG n. 5/2017;</w:t>
      </w:r>
    </w:p>
    <w:p w14:paraId="44A481DF"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76173448"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733D9A0D"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Na contratação de serviços continuados com mais de 40 (quarenta) postos, o licitante deverá comprovar que tenha executado contrato com um mínimo de 50% (cinquenta por cento) do número de postos de trabalho a serem contratados.</w:t>
      </w:r>
    </w:p>
    <w:p w14:paraId="1D4BD425"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011646D1" w14:textId="77777777" w:rsidR="00271C58" w:rsidRPr="00FE2718" w:rsidRDefault="00271C58" w:rsidP="00785ED6">
      <w:pPr>
        <w:pStyle w:val="PargrafodaLista"/>
        <w:numPr>
          <w:ilvl w:val="0"/>
          <w:numId w:val="3"/>
        </w:numPr>
        <w:spacing w:after="120"/>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4EA77C51" w14:textId="3DF840B5" w:rsidR="00271C58" w:rsidRDefault="00271C58" w:rsidP="00E90E7C">
      <w:pPr>
        <w:pStyle w:val="PargrafodaLista"/>
        <w:numPr>
          <w:ilvl w:val="0"/>
          <w:numId w:val="3"/>
        </w:numPr>
        <w:ind w:left="2268" w:hanging="567"/>
        <w:contextualSpacing w:val="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 atestado apresentado para um item não poderá ser utilizado para os demais, exceto o quantitativo excedente.</w:t>
      </w:r>
    </w:p>
    <w:p w14:paraId="77D7456E" w14:textId="108F55B1" w:rsidR="00E90E7C" w:rsidRDefault="00E90E7C" w:rsidP="00E90E7C">
      <w:pPr>
        <w:pStyle w:val="PargrafodaLista"/>
        <w:ind w:left="2268"/>
        <w:contextualSpacing w:val="0"/>
        <w:rPr>
          <w:rFonts w:ascii="Times New Roman" w:hAnsi="Times New Roman" w:cs="Times New Roman"/>
          <w:color w:val="000000" w:themeColor="text1"/>
          <w:sz w:val="24"/>
        </w:rPr>
      </w:pPr>
    </w:p>
    <w:p w14:paraId="65D71F1F" w14:textId="77777777" w:rsidR="005C3FDF" w:rsidRPr="00FE2718" w:rsidRDefault="005C3FDF" w:rsidP="00E90E7C">
      <w:pPr>
        <w:pStyle w:val="PargrafodaLista"/>
        <w:ind w:left="2268"/>
        <w:contextualSpacing w:val="0"/>
        <w:rPr>
          <w:rFonts w:ascii="Times New Roman" w:hAnsi="Times New Roman" w:cs="Times New Roman"/>
          <w:color w:val="000000" w:themeColor="text1"/>
          <w:sz w:val="24"/>
        </w:rPr>
      </w:pPr>
    </w:p>
    <w:p w14:paraId="0A5918B4" w14:textId="77777777" w:rsidR="005B2B2E" w:rsidRPr="00FE2718" w:rsidRDefault="009A0763" w:rsidP="000452CC">
      <w:pPr>
        <w:pStyle w:val="Ttulo1"/>
      </w:pPr>
      <w:bookmarkStart w:id="17" w:name="_Toc140142016"/>
      <w:r w:rsidRPr="00FE2718">
        <w:lastRenderedPageBreak/>
        <w:t xml:space="preserve">ORÇAMENTO DE REFERÊNCIA </w:t>
      </w:r>
      <w:r w:rsidR="005B2B2E" w:rsidRPr="00FE2718">
        <w:t>E DOTAÇÃO ORÇAMENTÁRIA</w:t>
      </w:r>
      <w:bookmarkEnd w:id="17"/>
    </w:p>
    <w:p w14:paraId="17157833" w14:textId="77777777" w:rsidR="0080352E" w:rsidRPr="00FE2718" w:rsidRDefault="0080352E" w:rsidP="00785ED6">
      <w:pPr>
        <w:ind w:left="567" w:hanging="567"/>
        <w:jc w:val="center"/>
        <w:rPr>
          <w:rFonts w:ascii="Times New Roman" w:hAnsi="Times New Roman" w:cs="Times New Roman"/>
          <w:color w:val="000000" w:themeColor="text1"/>
          <w:sz w:val="24"/>
        </w:rPr>
      </w:pPr>
    </w:p>
    <w:p w14:paraId="2DB108F5" w14:textId="77777777" w:rsidR="003F2F26" w:rsidRPr="00FE2718" w:rsidRDefault="00B7760C" w:rsidP="000452CC">
      <w:pPr>
        <w:pStyle w:val="Ttulo2"/>
      </w:pPr>
      <w:bookmarkStart w:id="18" w:name="_Ref449450747"/>
      <w:r w:rsidRPr="00FE2718">
        <w:t>Os recursos orçamentários correrão à Conta da</w:t>
      </w:r>
      <w:r w:rsidR="008F1B68" w:rsidRPr="00FE2718">
        <w:t>s seguintes</w:t>
      </w:r>
      <w:r w:rsidRPr="00FE2718">
        <w:t xml:space="preserve"> Funciona</w:t>
      </w:r>
      <w:r w:rsidR="008F1B68" w:rsidRPr="00FE2718">
        <w:t>is</w:t>
      </w:r>
      <w:r w:rsidRPr="00FE2718">
        <w:t xml:space="preserve"> Programática</w:t>
      </w:r>
      <w:r w:rsidR="008F1B68" w:rsidRPr="00FE2718">
        <w:t>s</w:t>
      </w:r>
      <w:r w:rsidRPr="00FE2718">
        <w:t xml:space="preserve">: </w:t>
      </w:r>
    </w:p>
    <w:p w14:paraId="7BB15CF7" w14:textId="77777777" w:rsidR="003F2F26" w:rsidRPr="00FE2718" w:rsidRDefault="003F2F26" w:rsidP="000452CC">
      <w:pPr>
        <w:pStyle w:val="Ttulo2"/>
        <w:numPr>
          <w:ilvl w:val="0"/>
          <w:numId w:val="0"/>
        </w:numPr>
        <w:ind w:left="927"/>
      </w:pPr>
    </w:p>
    <w:p w14:paraId="5E487840" w14:textId="77777777" w:rsidR="00B7760C" w:rsidRPr="0059129F" w:rsidRDefault="00E8699E" w:rsidP="00B723D6">
      <w:pPr>
        <w:pStyle w:val="PargrafodaLista"/>
        <w:numPr>
          <w:ilvl w:val="0"/>
          <w:numId w:val="39"/>
        </w:numPr>
        <w:ind w:left="1418"/>
        <w:rPr>
          <w:rFonts w:ascii="Times New Roman" w:hAnsi="Times New Roman" w:cs="Times New Roman"/>
          <w:sz w:val="24"/>
        </w:rPr>
      </w:pPr>
      <w:r w:rsidRPr="0059129F">
        <w:rPr>
          <w:rFonts w:ascii="Times New Roman" w:hAnsi="Times New Roman" w:cs="Times New Roman"/>
          <w:sz w:val="24"/>
        </w:rPr>
        <w:t>04.122.0032.2000.0001</w:t>
      </w:r>
      <w:r w:rsidR="002E004E" w:rsidRPr="0059129F">
        <w:rPr>
          <w:rFonts w:ascii="Times New Roman" w:hAnsi="Times New Roman" w:cs="Times New Roman"/>
          <w:sz w:val="24"/>
        </w:rPr>
        <w:t xml:space="preserve"> </w:t>
      </w:r>
      <w:r w:rsidRPr="0059129F">
        <w:rPr>
          <w:rFonts w:ascii="Times New Roman" w:hAnsi="Times New Roman" w:cs="Times New Roman"/>
          <w:sz w:val="24"/>
        </w:rPr>
        <w:t>-</w:t>
      </w:r>
      <w:r w:rsidR="00B7760C" w:rsidRPr="0059129F">
        <w:rPr>
          <w:rFonts w:ascii="Times New Roman" w:hAnsi="Times New Roman" w:cs="Times New Roman"/>
          <w:sz w:val="24"/>
        </w:rPr>
        <w:t xml:space="preserve"> Administração da Unidade</w:t>
      </w:r>
    </w:p>
    <w:p w14:paraId="1D3A074B" w14:textId="77777777" w:rsidR="003A178B" w:rsidRPr="0059129F" w:rsidRDefault="003A178B" w:rsidP="00B30437">
      <w:pPr>
        <w:pStyle w:val="PargrafodaLista"/>
        <w:ind w:left="1418"/>
        <w:rPr>
          <w:rFonts w:ascii="Times New Roman" w:hAnsi="Times New Roman" w:cs="Times New Roman"/>
          <w:sz w:val="24"/>
        </w:rPr>
      </w:pPr>
    </w:p>
    <w:p w14:paraId="56368C21" w14:textId="77777777" w:rsidR="00890AC2" w:rsidRPr="0059129F" w:rsidRDefault="00147D5E" w:rsidP="00B723D6">
      <w:pPr>
        <w:pStyle w:val="PargrafodaLista"/>
        <w:numPr>
          <w:ilvl w:val="0"/>
          <w:numId w:val="39"/>
        </w:numPr>
        <w:ind w:left="1418"/>
        <w:rPr>
          <w:rFonts w:ascii="Times New Roman" w:hAnsi="Times New Roman" w:cs="Times New Roman"/>
          <w:b/>
          <w:sz w:val="24"/>
        </w:rPr>
      </w:pPr>
      <w:bookmarkStart w:id="19" w:name="_Toc133483203"/>
      <w:bookmarkStart w:id="20" w:name="_Toc133483257"/>
      <w:bookmarkStart w:id="21" w:name="_Toc133496411"/>
      <w:bookmarkStart w:id="22" w:name="_Toc133508921"/>
      <w:r w:rsidRPr="0059129F">
        <w:rPr>
          <w:rFonts w:ascii="Times New Roman" w:hAnsi="Times New Roman" w:cs="Times New Roman"/>
          <w:sz w:val="24"/>
        </w:rPr>
        <w:t>20.608.2217.00SX.0029</w:t>
      </w:r>
      <w:r w:rsidR="002E004E" w:rsidRPr="0059129F">
        <w:rPr>
          <w:rFonts w:ascii="Times New Roman" w:hAnsi="Times New Roman" w:cs="Times New Roman"/>
          <w:sz w:val="24"/>
        </w:rPr>
        <w:t xml:space="preserve"> </w:t>
      </w:r>
      <w:r w:rsidR="00E8699E" w:rsidRPr="0059129F">
        <w:rPr>
          <w:rFonts w:ascii="Times New Roman" w:hAnsi="Times New Roman" w:cs="Times New Roman"/>
          <w:sz w:val="24"/>
        </w:rPr>
        <w:t>- Apoio a Projetos de Desenvolvimento Sustentável Local</w:t>
      </w:r>
      <w:r w:rsidRPr="0059129F">
        <w:rPr>
          <w:rFonts w:ascii="Times New Roman" w:hAnsi="Times New Roman" w:cs="Times New Roman"/>
          <w:sz w:val="24"/>
        </w:rPr>
        <w:t xml:space="preserve"> Integrado</w:t>
      </w:r>
      <w:r w:rsidR="000F2296" w:rsidRPr="0059129F">
        <w:rPr>
          <w:rFonts w:ascii="Times New Roman" w:hAnsi="Times New Roman" w:cs="Times New Roman"/>
          <w:sz w:val="24"/>
        </w:rPr>
        <w:t xml:space="preserve"> </w:t>
      </w:r>
      <w:r w:rsidR="00E8699E" w:rsidRPr="0059129F">
        <w:rPr>
          <w:rFonts w:ascii="Times New Roman" w:hAnsi="Times New Roman" w:cs="Times New Roman"/>
          <w:sz w:val="24"/>
        </w:rPr>
        <w:t>- No Estado da Bahia.</w:t>
      </w:r>
      <w:bookmarkEnd w:id="19"/>
      <w:bookmarkEnd w:id="20"/>
      <w:bookmarkEnd w:id="21"/>
      <w:bookmarkEnd w:id="22"/>
    </w:p>
    <w:p w14:paraId="314F8E65" w14:textId="77777777" w:rsidR="00890AC2" w:rsidRPr="00FE2718" w:rsidRDefault="00890AC2" w:rsidP="00785ED6">
      <w:pPr>
        <w:rPr>
          <w:rFonts w:ascii="Times New Roman" w:hAnsi="Times New Roman" w:cs="Times New Roman"/>
          <w:sz w:val="24"/>
        </w:rPr>
      </w:pPr>
    </w:p>
    <w:bookmarkEnd w:id="18"/>
    <w:p w14:paraId="7EC716AE" w14:textId="07E613AE" w:rsidR="009417FD" w:rsidRDefault="00B7760C" w:rsidP="007F4034">
      <w:pPr>
        <w:pStyle w:val="Ttulo2"/>
      </w:pPr>
      <w:r w:rsidRPr="00FE2718">
        <w:t xml:space="preserve">O valor estimado </w:t>
      </w:r>
      <w:r w:rsidR="009417FD" w:rsidRPr="00FE2718">
        <w:t xml:space="preserve">total </w:t>
      </w:r>
      <w:r w:rsidR="00B76495" w:rsidRPr="00FE2718">
        <w:t>anual</w:t>
      </w:r>
      <w:r w:rsidR="00D16902" w:rsidRPr="00FE2718">
        <w:t xml:space="preserve"> </w:t>
      </w:r>
      <w:r w:rsidR="008F3EAB" w:rsidRPr="00FE2718">
        <w:t xml:space="preserve">é </w:t>
      </w:r>
      <w:r w:rsidR="005751AB" w:rsidRPr="00FE2718">
        <w:t xml:space="preserve">de </w:t>
      </w:r>
      <w:r w:rsidR="00C10708">
        <w:rPr>
          <w:b/>
          <w:bCs w:val="0"/>
          <w:kern w:val="0"/>
        </w:rPr>
        <w:t>R$ 2.302.633,04 (dois milhões, trezentos e dois mil, seiscentos e trinta e três reais e quatro centavos</w:t>
      </w:r>
      <w:r w:rsidR="00C10708">
        <w:rPr>
          <w:color w:val="111111"/>
          <w:kern w:val="0"/>
        </w:rPr>
        <w:t>)</w:t>
      </w:r>
      <w:r w:rsidR="00EC1E76" w:rsidRPr="00FE2718">
        <w:t xml:space="preserve">, </w:t>
      </w:r>
      <w:r w:rsidR="00407DC5" w:rsidRPr="00FE2718">
        <w:t>com base na CCT 2023/2023</w:t>
      </w:r>
      <w:r w:rsidR="00407DC5">
        <w:t xml:space="preserve"> e anexos</w:t>
      </w:r>
      <w:r w:rsidR="00407DC5" w:rsidRPr="00FE2718">
        <w:t>, salário mínimo</w:t>
      </w:r>
      <w:r w:rsidR="00407DC5">
        <w:t>, tabela de diárias da CODEVASF</w:t>
      </w:r>
      <w:r w:rsidR="00407DC5" w:rsidRPr="00FE2718">
        <w:t xml:space="preserve"> e média das cotações dos materiais, equipamentos, </w:t>
      </w:r>
      <w:r w:rsidR="00407DC5">
        <w:t>EPIs</w:t>
      </w:r>
      <w:r w:rsidR="00407DC5" w:rsidRPr="00FE2718">
        <w:t xml:space="preserve"> e Uniformes realizadas </w:t>
      </w:r>
      <w:r w:rsidR="009B3587">
        <w:t>no mês de</w:t>
      </w:r>
      <w:r w:rsidR="00407DC5" w:rsidRPr="00FE2718">
        <w:t xml:space="preserve"> abril de 2023.</w:t>
      </w:r>
    </w:p>
    <w:p w14:paraId="38D95B2C" w14:textId="77777777" w:rsidR="00407DC5" w:rsidRPr="00407DC5" w:rsidRDefault="00407DC5" w:rsidP="00407DC5">
      <w:pPr>
        <w:rPr>
          <w:lang w:eastAsia="pt-BR"/>
        </w:rPr>
      </w:pPr>
    </w:p>
    <w:p w14:paraId="36BE1B4E" w14:textId="77777777" w:rsidR="00A91ED1" w:rsidRPr="00FE2718" w:rsidRDefault="005B2B2E" w:rsidP="000452CC">
      <w:pPr>
        <w:pStyle w:val="Ttulo2"/>
      </w:pPr>
      <w:r w:rsidRPr="00FE2718">
        <w:t>Estão inclusos no valor acima</w:t>
      </w:r>
      <w:r w:rsidR="00B226EF" w:rsidRPr="00FE2718">
        <w:t>, os custos indiretos</w:t>
      </w:r>
      <w:r w:rsidRPr="00FE2718">
        <w:t>, os encargos sociais</w:t>
      </w:r>
      <w:r w:rsidR="009C094C" w:rsidRPr="00FE2718">
        <w:t xml:space="preserve"> e complementares</w:t>
      </w:r>
      <w:r w:rsidRPr="00FE2718">
        <w:t>, as taxas, os impostos e os emolumentos. Os quantitativos e orçamentação d</w:t>
      </w:r>
      <w:r w:rsidR="00D5017D" w:rsidRPr="00FE2718">
        <w:t xml:space="preserve">os </w:t>
      </w:r>
      <w:r w:rsidRPr="00FE2718">
        <w:t>serviços constam da</w:t>
      </w:r>
      <w:r w:rsidR="00CB0BBF">
        <w:t>s</w:t>
      </w:r>
      <w:r w:rsidRPr="00FE2718">
        <w:t xml:space="preserve"> Planilha</w:t>
      </w:r>
      <w:r w:rsidR="00CB0BBF">
        <w:t>s</w:t>
      </w:r>
      <w:r w:rsidRPr="00FE2718">
        <w:t xml:space="preserve"> </w:t>
      </w:r>
      <w:r w:rsidR="00E044DC" w:rsidRPr="00FE2718">
        <w:t>de Custos dos Serviços</w:t>
      </w:r>
      <w:r w:rsidR="00D16902" w:rsidRPr="00FE2718">
        <w:t xml:space="preserve"> </w:t>
      </w:r>
      <w:r w:rsidRPr="00FE2718">
        <w:t>–</w:t>
      </w:r>
      <w:r w:rsidR="00D16902" w:rsidRPr="00FE2718">
        <w:t xml:space="preserve"> </w:t>
      </w:r>
      <w:r w:rsidR="00776922" w:rsidRPr="00FE2718">
        <w:t>Anexo</w:t>
      </w:r>
      <w:r w:rsidR="00CB0BBF">
        <w:t>s III,</w:t>
      </w:r>
      <w:r w:rsidR="00776922" w:rsidRPr="00FE2718">
        <w:t xml:space="preserve"> IV</w:t>
      </w:r>
      <w:r w:rsidR="00CB0BBF">
        <w:t xml:space="preserve"> e V</w:t>
      </w:r>
      <w:r w:rsidR="00A91ED1" w:rsidRPr="00FE2718">
        <w:t>, parte</w:t>
      </w:r>
      <w:r w:rsidR="00844486">
        <w:t>s</w:t>
      </w:r>
      <w:r w:rsidR="00A91ED1" w:rsidRPr="00FE2718">
        <w:t xml:space="preserve"> integrante</w:t>
      </w:r>
      <w:r w:rsidR="00844486">
        <w:t>s</w:t>
      </w:r>
      <w:r w:rsidR="00A91ED1" w:rsidRPr="00FE2718">
        <w:t xml:space="preserve"> deste Termo de Referência.</w:t>
      </w:r>
    </w:p>
    <w:p w14:paraId="362A502F" w14:textId="77777777" w:rsidR="009455F0" w:rsidRPr="00FE2718" w:rsidRDefault="009455F0" w:rsidP="00785ED6">
      <w:pPr>
        <w:rPr>
          <w:rFonts w:ascii="Times New Roman" w:hAnsi="Times New Roman" w:cs="Times New Roman"/>
          <w:sz w:val="24"/>
        </w:rPr>
      </w:pPr>
    </w:p>
    <w:p w14:paraId="1052F48B" w14:textId="73C19B9A" w:rsidR="00863BCD" w:rsidRDefault="00863BCD" w:rsidP="000452CC">
      <w:pPr>
        <w:pStyle w:val="Ttulo2"/>
      </w:pPr>
      <w:r w:rsidRPr="00FE2718">
        <w:t>O orçamento estimado estará disponível permanentemente aos órgãos de controle externo e interno.</w:t>
      </w:r>
    </w:p>
    <w:p w14:paraId="657B6817" w14:textId="77777777" w:rsidR="00E90E7C" w:rsidRPr="00E90E7C" w:rsidRDefault="00E90E7C" w:rsidP="00E90E7C">
      <w:pPr>
        <w:rPr>
          <w:lang w:eastAsia="pt-BR"/>
        </w:rPr>
      </w:pPr>
    </w:p>
    <w:p w14:paraId="597C2753" w14:textId="51562FA4" w:rsidR="0014222D" w:rsidRPr="00FE2718" w:rsidRDefault="0014222D" w:rsidP="000452CC">
      <w:pPr>
        <w:pStyle w:val="Ttulo1"/>
      </w:pPr>
      <w:bookmarkStart w:id="23" w:name="_Ref399859802"/>
      <w:bookmarkStart w:id="24" w:name="_Ref400449100"/>
      <w:bookmarkStart w:id="25" w:name="_Toc140142017"/>
      <w:r w:rsidRPr="00FE2718">
        <w:t>PRAZO DE EXECUÇÃO</w:t>
      </w:r>
      <w:bookmarkEnd w:id="23"/>
      <w:bookmarkEnd w:id="24"/>
      <w:r w:rsidR="00CD4E38">
        <w:t xml:space="preserve"> </w:t>
      </w:r>
      <w:r w:rsidR="00B7760C" w:rsidRPr="00FE2718">
        <w:t>DOS SERVIÇOS</w:t>
      </w:r>
      <w:bookmarkEnd w:id="25"/>
    </w:p>
    <w:p w14:paraId="0AFD8927" w14:textId="77777777" w:rsidR="00EF27FC" w:rsidRPr="00FE2718" w:rsidRDefault="00EF27FC" w:rsidP="00785ED6">
      <w:pPr>
        <w:ind w:left="709" w:hanging="709"/>
        <w:rPr>
          <w:rFonts w:ascii="Times New Roman" w:hAnsi="Times New Roman" w:cs="Times New Roman"/>
          <w:color w:val="000000" w:themeColor="text1"/>
          <w:sz w:val="24"/>
        </w:rPr>
      </w:pPr>
    </w:p>
    <w:p w14:paraId="3B834328" w14:textId="77777777" w:rsidR="005E462B" w:rsidRPr="00FE2718" w:rsidRDefault="00EF27FC" w:rsidP="000452CC">
      <w:pPr>
        <w:pStyle w:val="Ttulo2"/>
      </w:pPr>
      <w:r w:rsidRPr="00FE2718">
        <w:t>Os prazos para execução dos serviços serão contados da data de assinatura da Ordem de Serviço</w:t>
      </w:r>
      <w:r w:rsidR="00E044DC" w:rsidRPr="00FE2718">
        <w:t>.</w:t>
      </w:r>
      <w:r w:rsidR="00D16902" w:rsidRPr="00FE2718">
        <w:t xml:space="preserve"> </w:t>
      </w:r>
      <w:r w:rsidR="00B7760C" w:rsidRPr="00FE2718">
        <w:t>A duração do contrato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CODEVASF, podendo ser rescindido por razões de interesse público caso a vantagem não seja comprovada, e prorrogado na forma dos §§ 2 º e 3º do art. 133 do Regulamento Interno de Licitações e Contratos da Codevasf, nos seguintes casos:</w:t>
      </w:r>
    </w:p>
    <w:p w14:paraId="35B432E5" w14:textId="77777777" w:rsidR="00302AE5" w:rsidRPr="00FE2718" w:rsidRDefault="00302AE5" w:rsidP="00785ED6">
      <w:pPr>
        <w:ind w:left="709" w:hanging="709"/>
        <w:rPr>
          <w:rFonts w:ascii="Times New Roman" w:hAnsi="Times New Roman" w:cs="Times New Roman"/>
          <w:color w:val="000000" w:themeColor="text1"/>
          <w:sz w:val="24"/>
        </w:rPr>
      </w:pPr>
    </w:p>
    <w:p w14:paraId="5D113B1B" w14:textId="77777777" w:rsidR="0035333E" w:rsidRPr="00FE2718" w:rsidRDefault="00B7760C" w:rsidP="005E0043">
      <w:pPr>
        <w:pStyle w:val="PargrafodaLista"/>
        <w:numPr>
          <w:ilvl w:val="0"/>
          <w:numId w:val="7"/>
        </w:numPr>
        <w:ind w:left="2268" w:hanging="709"/>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Houver interesse da Codevasf;</w:t>
      </w:r>
    </w:p>
    <w:p w14:paraId="79155252" w14:textId="77777777" w:rsidR="00440BA3" w:rsidRPr="00FE2718" w:rsidRDefault="00440BA3" w:rsidP="00785ED6">
      <w:pPr>
        <w:pStyle w:val="PargrafodaLista"/>
        <w:ind w:left="2268"/>
        <w:rPr>
          <w:rFonts w:ascii="Times New Roman" w:hAnsi="Times New Roman" w:cs="Times New Roman"/>
          <w:color w:val="000000" w:themeColor="text1"/>
          <w:sz w:val="24"/>
        </w:rPr>
      </w:pPr>
    </w:p>
    <w:p w14:paraId="420419FC" w14:textId="77777777" w:rsidR="0035333E" w:rsidRPr="00FE2718" w:rsidRDefault="00B7760C" w:rsidP="005E0043">
      <w:pPr>
        <w:pStyle w:val="PargrafodaLista"/>
        <w:numPr>
          <w:ilvl w:val="0"/>
          <w:numId w:val="7"/>
        </w:numPr>
        <w:ind w:left="2268" w:hanging="709"/>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Forem comprovadas as condições de habilitação e qualificação da CONTRATADA, em conformidade com o estabelecido neste Termo de Referência;</w:t>
      </w:r>
    </w:p>
    <w:p w14:paraId="3265BEAD" w14:textId="77777777" w:rsidR="00440BA3" w:rsidRPr="00FE2718" w:rsidRDefault="00440BA3" w:rsidP="00785ED6">
      <w:pPr>
        <w:pStyle w:val="PargrafodaLista"/>
        <w:ind w:left="2268"/>
        <w:rPr>
          <w:rFonts w:ascii="Times New Roman" w:hAnsi="Times New Roman" w:cs="Times New Roman"/>
          <w:color w:val="000000" w:themeColor="text1"/>
          <w:sz w:val="24"/>
        </w:rPr>
      </w:pPr>
    </w:p>
    <w:p w14:paraId="0450BC6E" w14:textId="295510D1" w:rsidR="0035333E" w:rsidRDefault="00B7760C" w:rsidP="005E0043">
      <w:pPr>
        <w:pStyle w:val="PargrafodaLista"/>
        <w:numPr>
          <w:ilvl w:val="0"/>
          <w:numId w:val="7"/>
        </w:numPr>
        <w:ind w:left="2268" w:hanging="709"/>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For constatada em pesquisa que os preços contratados permanecem vantajosos para a Codevasf;</w:t>
      </w:r>
    </w:p>
    <w:p w14:paraId="3F72E164" w14:textId="77777777" w:rsidR="003D017C" w:rsidRPr="003D017C" w:rsidRDefault="003D017C" w:rsidP="003D017C">
      <w:pPr>
        <w:rPr>
          <w:rFonts w:ascii="Times New Roman" w:hAnsi="Times New Roman" w:cs="Times New Roman"/>
          <w:color w:val="000000" w:themeColor="text1"/>
          <w:sz w:val="24"/>
        </w:rPr>
      </w:pPr>
    </w:p>
    <w:p w14:paraId="285989AD" w14:textId="77777777" w:rsidR="0035333E" w:rsidRPr="00FE2718" w:rsidRDefault="00B7760C" w:rsidP="005E0043">
      <w:pPr>
        <w:pStyle w:val="PargrafodaLista"/>
        <w:numPr>
          <w:ilvl w:val="0"/>
          <w:numId w:val="7"/>
        </w:numPr>
        <w:ind w:left="2268" w:hanging="709"/>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Estiver justificada e motivada tecnicamente por escrito, em processo administrativo correspondente;</w:t>
      </w:r>
    </w:p>
    <w:p w14:paraId="0E0370CA" w14:textId="77777777" w:rsidR="00440BA3" w:rsidRPr="00FE2718" w:rsidRDefault="00440BA3" w:rsidP="00785ED6">
      <w:pPr>
        <w:pStyle w:val="PargrafodaLista"/>
        <w:ind w:left="2268"/>
        <w:rPr>
          <w:rFonts w:ascii="Times New Roman" w:hAnsi="Times New Roman" w:cs="Times New Roman"/>
          <w:color w:val="000000" w:themeColor="text1"/>
          <w:sz w:val="24"/>
        </w:rPr>
      </w:pPr>
    </w:p>
    <w:p w14:paraId="350ABF0A" w14:textId="77777777" w:rsidR="00B7760C" w:rsidRPr="00FE2718" w:rsidRDefault="00440BA3" w:rsidP="005E0043">
      <w:pPr>
        <w:pStyle w:val="PargrafodaLista"/>
        <w:numPr>
          <w:ilvl w:val="0"/>
          <w:numId w:val="7"/>
        </w:numPr>
        <w:ind w:left="2268" w:hanging="709"/>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E</w:t>
      </w:r>
      <w:r w:rsidR="00B7760C" w:rsidRPr="00FE2718">
        <w:rPr>
          <w:rFonts w:ascii="Times New Roman" w:hAnsi="Times New Roman" w:cs="Times New Roman"/>
          <w:color w:val="000000" w:themeColor="text1"/>
          <w:sz w:val="24"/>
        </w:rPr>
        <w:t>stiver previamente autorizada pela autoridade competente.</w:t>
      </w:r>
    </w:p>
    <w:p w14:paraId="784FAB4F" w14:textId="77777777" w:rsidR="006465DD" w:rsidRPr="00FE2718" w:rsidRDefault="006465DD" w:rsidP="00785ED6">
      <w:pPr>
        <w:ind w:left="709" w:hanging="709"/>
        <w:rPr>
          <w:rFonts w:ascii="Times New Roman" w:hAnsi="Times New Roman" w:cs="Times New Roman"/>
          <w:color w:val="000000" w:themeColor="text1"/>
          <w:sz w:val="24"/>
        </w:rPr>
      </w:pPr>
    </w:p>
    <w:p w14:paraId="236BFD3F" w14:textId="77777777" w:rsidR="00EF27FC" w:rsidRPr="00FE2718" w:rsidRDefault="0035333E" w:rsidP="000452CC">
      <w:pPr>
        <w:pStyle w:val="Ttulo2"/>
      </w:pPr>
      <w:r w:rsidRPr="00FE2718">
        <w:t xml:space="preserve">O prazo será contado da data de emissão da Ordem de Serviço expedida pela Codevasf, com eficácia legal a partir da publicação do extrato do contrato no Diário </w:t>
      </w:r>
      <w:r w:rsidRPr="00FE2718">
        <w:lastRenderedPageBreak/>
        <w:t>Oficial da União, tendo início e vencimento em dia de expediente na Codevasf, devendo-se excluir o primeiro e incluir o último</w:t>
      </w:r>
      <w:r w:rsidR="00E044DC" w:rsidRPr="00FE2718">
        <w:t>.</w:t>
      </w:r>
    </w:p>
    <w:p w14:paraId="00DF23FF" w14:textId="77777777" w:rsidR="0035333E" w:rsidRPr="00FE2718" w:rsidRDefault="0035333E" w:rsidP="00785ED6">
      <w:pPr>
        <w:ind w:left="709" w:hanging="709"/>
        <w:rPr>
          <w:rFonts w:ascii="Times New Roman" w:hAnsi="Times New Roman" w:cs="Times New Roman"/>
          <w:color w:val="000000" w:themeColor="text1"/>
          <w:sz w:val="24"/>
        </w:rPr>
      </w:pPr>
    </w:p>
    <w:p w14:paraId="0B749367" w14:textId="77777777" w:rsidR="00EF27FC" w:rsidRPr="00FE2718" w:rsidRDefault="0035333E" w:rsidP="000452CC">
      <w:pPr>
        <w:pStyle w:val="Ttulo2"/>
      </w:pPr>
      <w:r w:rsidRPr="00FE2718">
        <w:t>Os pedidos de prorrogação de vigência dos contratos pela CONTRATADA serão analisados pelo Fiscal do Contrato e/ou ao titular da unidade orgânica demandante, que emitirá parecer quanto à necessidade de prorrogação e o encaminhará ao Gestor do Contrato para providências decorrentes.</w:t>
      </w:r>
    </w:p>
    <w:p w14:paraId="12479EE1" w14:textId="77777777" w:rsidR="00122D9D" w:rsidRPr="00FE2718" w:rsidRDefault="00122D9D" w:rsidP="00785ED6">
      <w:pPr>
        <w:ind w:left="709" w:hanging="709"/>
        <w:rPr>
          <w:rFonts w:ascii="Times New Roman" w:hAnsi="Times New Roman" w:cs="Times New Roman"/>
          <w:color w:val="000000" w:themeColor="text1"/>
          <w:sz w:val="24"/>
        </w:rPr>
      </w:pPr>
    </w:p>
    <w:p w14:paraId="60A6CF27" w14:textId="77777777" w:rsidR="00EF27FC" w:rsidRPr="00FE2718" w:rsidRDefault="002741E8" w:rsidP="000452CC">
      <w:pPr>
        <w:pStyle w:val="Ttulo2"/>
      </w:pPr>
      <w:r w:rsidRPr="00FE2718">
        <w:t>O Fiscal</w:t>
      </w:r>
      <w:r w:rsidR="0035333E" w:rsidRPr="00FE2718">
        <w:t xml:space="preserve"> do Contrato, de posse dos documentos que compõem a solicitação de prorrogação de vigência do contrato, emitirá Nota Técnica e submeterá à Assessoria Jurídica para emissão de parecer.</w:t>
      </w:r>
    </w:p>
    <w:p w14:paraId="7A65F035" w14:textId="77777777" w:rsidR="0035333E" w:rsidRPr="00FE2718" w:rsidRDefault="0035333E" w:rsidP="00785ED6">
      <w:pPr>
        <w:ind w:left="709" w:hanging="709"/>
        <w:rPr>
          <w:rFonts w:ascii="Times New Roman" w:hAnsi="Times New Roman" w:cs="Times New Roman"/>
          <w:color w:val="000000" w:themeColor="text1"/>
          <w:sz w:val="24"/>
        </w:rPr>
      </w:pPr>
    </w:p>
    <w:p w14:paraId="33BD0C1A" w14:textId="77777777" w:rsidR="0035333E" w:rsidRPr="00FE2718" w:rsidRDefault="0035333E" w:rsidP="000452CC">
      <w:pPr>
        <w:pStyle w:val="Ttulo2"/>
      </w:pPr>
      <w:r w:rsidRPr="00FE2718">
        <w:t>Após emissão de parecer jurídico, sendo es</w:t>
      </w:r>
      <w:r w:rsidR="00A64C46" w:rsidRPr="00FE2718">
        <w:t>te favorável ao pleito, o Fiscal</w:t>
      </w:r>
      <w:r w:rsidRPr="00FE2718">
        <w:t xml:space="preserve"> do Contrato elaborará Proposta e submeterá à apreciação d</w:t>
      </w:r>
      <w:r w:rsidR="0034434E" w:rsidRPr="00FE2718">
        <w:t>a Autoridade competente</w:t>
      </w:r>
      <w:r w:rsidRPr="00FE2718">
        <w:t>, com vistas à autorização para celebração de Termo Aditivo.</w:t>
      </w:r>
    </w:p>
    <w:p w14:paraId="76861C2E" w14:textId="77777777" w:rsidR="0035333E" w:rsidRPr="00FE2718" w:rsidRDefault="0035333E" w:rsidP="00785ED6">
      <w:pPr>
        <w:ind w:left="709" w:hanging="709"/>
        <w:rPr>
          <w:rFonts w:ascii="Times New Roman" w:hAnsi="Times New Roman" w:cs="Times New Roman"/>
          <w:color w:val="000000" w:themeColor="text1"/>
          <w:sz w:val="24"/>
        </w:rPr>
      </w:pPr>
    </w:p>
    <w:p w14:paraId="11F40FA5" w14:textId="77777777" w:rsidR="0035333E" w:rsidRPr="00FE2718" w:rsidRDefault="0035333E" w:rsidP="000452CC">
      <w:pPr>
        <w:pStyle w:val="Ttulo2"/>
      </w:pPr>
      <w:r w:rsidRPr="00FE2718">
        <w:t xml:space="preserve">Qualquer pedido de aditamento de prazo, no interesse da CONTRATADA, somente será apreciado pela Codevasf se manifestado expressamente, por escrito, até </w:t>
      </w:r>
      <w:r w:rsidR="0034434E" w:rsidRPr="00FE2718">
        <w:t>60 (sesse</w:t>
      </w:r>
      <w:r w:rsidRPr="00FE2718">
        <w:t>nta) dias antes do vencimento do Contrato.</w:t>
      </w:r>
    </w:p>
    <w:p w14:paraId="5B08D507" w14:textId="77777777" w:rsidR="0035333E" w:rsidRPr="00FE2718" w:rsidRDefault="0035333E" w:rsidP="00785ED6">
      <w:pPr>
        <w:ind w:left="709" w:hanging="709"/>
        <w:rPr>
          <w:rFonts w:ascii="Times New Roman" w:hAnsi="Times New Roman" w:cs="Times New Roman"/>
          <w:color w:val="000000" w:themeColor="text1"/>
          <w:sz w:val="24"/>
        </w:rPr>
      </w:pPr>
    </w:p>
    <w:p w14:paraId="7CE14E32" w14:textId="77777777" w:rsidR="0035333E" w:rsidRPr="00FE2718" w:rsidRDefault="0035333E" w:rsidP="000452CC">
      <w:pPr>
        <w:pStyle w:val="Ttulo2"/>
      </w:pPr>
      <w:r w:rsidRPr="00FE2718">
        <w:t>A cada prorrogação a CONTRATADA deverá apresentar prova de regularidade com a Previdência Social (CND), DÉBITOS TRABALHISTAS (CNDT) e FGTS ou comprovante de regularidade do SICAF, caso se constate haver irregularidade da situação da empresa.</w:t>
      </w:r>
    </w:p>
    <w:p w14:paraId="6A81E081" w14:textId="77777777" w:rsidR="005A6D65" w:rsidRPr="00FE2718" w:rsidRDefault="005A6D65" w:rsidP="00785ED6">
      <w:pPr>
        <w:ind w:left="709" w:hanging="709"/>
        <w:rPr>
          <w:rFonts w:ascii="Times New Roman" w:hAnsi="Times New Roman" w:cs="Times New Roman"/>
          <w:color w:val="000000" w:themeColor="text1"/>
          <w:sz w:val="24"/>
        </w:rPr>
      </w:pPr>
    </w:p>
    <w:p w14:paraId="138E96F3" w14:textId="6D8EFB92" w:rsidR="0035333E" w:rsidRDefault="0035333E" w:rsidP="000452CC">
      <w:pPr>
        <w:pStyle w:val="Ttulo2"/>
      </w:pPr>
      <w:r w:rsidRPr="00FE2718">
        <w:t>O Termo Aditivo que prorrogar vigência contratual que implique em alteração no valor do contrato conterá cláusula especificando o respectivo valor.</w:t>
      </w:r>
    </w:p>
    <w:p w14:paraId="21560621" w14:textId="77777777" w:rsidR="00E90E7C" w:rsidRPr="00E90E7C" w:rsidRDefault="00E90E7C" w:rsidP="00E90E7C">
      <w:pPr>
        <w:rPr>
          <w:lang w:eastAsia="pt-BR"/>
        </w:rPr>
      </w:pPr>
    </w:p>
    <w:p w14:paraId="604192D6" w14:textId="77777777" w:rsidR="00F91DC3" w:rsidRPr="00FE2718" w:rsidRDefault="00F91DC3" w:rsidP="000452CC">
      <w:pPr>
        <w:pStyle w:val="Ttulo1"/>
      </w:pPr>
      <w:bookmarkStart w:id="26" w:name="_Toc140142018"/>
      <w:bookmarkStart w:id="27" w:name="_Ref400008254"/>
      <w:bookmarkStart w:id="28" w:name="_Ref399939982"/>
      <w:r w:rsidRPr="00FE2718">
        <w:t>FORMAS E CONDIÇÕES DE PAGAMENTO</w:t>
      </w:r>
      <w:bookmarkEnd w:id="26"/>
    </w:p>
    <w:p w14:paraId="4EAAFC2D" w14:textId="77777777" w:rsidR="00302AE5" w:rsidRPr="00FE2718" w:rsidRDefault="00302AE5" w:rsidP="00785ED6">
      <w:pPr>
        <w:ind w:left="567" w:hanging="567"/>
        <w:rPr>
          <w:rFonts w:ascii="Times New Roman" w:hAnsi="Times New Roman" w:cs="Times New Roman"/>
          <w:color w:val="000000" w:themeColor="text1"/>
          <w:sz w:val="24"/>
        </w:rPr>
      </w:pPr>
    </w:p>
    <w:p w14:paraId="10991B6C" w14:textId="77777777" w:rsidR="00D46EEB" w:rsidRPr="00FE2718" w:rsidRDefault="00D46EEB" w:rsidP="000452CC">
      <w:pPr>
        <w:pStyle w:val="Ttulo2"/>
      </w:pPr>
      <w:r w:rsidRPr="00FE2718">
        <w:t>Os pagamentos dos serviços serão efetuados em reais, com base nas medições mensais, dos serviços efetivamente executados, obedecendo aos preços unitários apresentados pela contratada em sua proposta, e contra</w:t>
      </w:r>
      <w:r w:rsidR="00C8759F" w:rsidRPr="00FE2718">
        <w:t xml:space="preserve"> a apresentação da Nota</w:t>
      </w:r>
      <w:r w:rsidRPr="00FE2718">
        <w:t xml:space="preserve"> Fiscal, devidamente atestada pela fiscalização da Codevasf, formalmente designada e do respectivo Boletim de medição referente ao mês de competência, observando-se o disposto nos subitens seguintes:</w:t>
      </w:r>
    </w:p>
    <w:p w14:paraId="5CBDC63D" w14:textId="77777777" w:rsidR="00D46EEB" w:rsidRPr="00FE2718" w:rsidRDefault="00D46EEB" w:rsidP="00785ED6">
      <w:pPr>
        <w:ind w:left="567" w:hanging="567"/>
        <w:rPr>
          <w:rFonts w:ascii="Times New Roman" w:hAnsi="Times New Roman" w:cs="Times New Roman"/>
          <w:color w:val="000000" w:themeColor="text1"/>
          <w:sz w:val="24"/>
        </w:rPr>
      </w:pPr>
    </w:p>
    <w:p w14:paraId="776B015A" w14:textId="77777777" w:rsidR="00D46EEB" w:rsidRPr="00FE2718" w:rsidRDefault="00D46EEB" w:rsidP="00C7510C">
      <w:pPr>
        <w:pStyle w:val="Ttulo3"/>
      </w:pPr>
      <w:r w:rsidRPr="00FE2718">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5F1FC8D0" w14:textId="77777777" w:rsidR="00D46EEB" w:rsidRPr="00FE2718" w:rsidRDefault="00D46EEB" w:rsidP="00785ED6">
      <w:pPr>
        <w:ind w:left="567" w:hanging="567"/>
        <w:rPr>
          <w:rFonts w:ascii="Times New Roman" w:hAnsi="Times New Roman" w:cs="Times New Roman"/>
          <w:color w:val="000000" w:themeColor="text1"/>
          <w:sz w:val="24"/>
        </w:rPr>
      </w:pPr>
    </w:p>
    <w:p w14:paraId="6167BBC9" w14:textId="77777777" w:rsidR="00D46EEB" w:rsidRPr="00FE2718" w:rsidRDefault="00D46EEB" w:rsidP="00C7510C">
      <w:pPr>
        <w:pStyle w:val="Ttulo3"/>
      </w:pPr>
      <w:r w:rsidRPr="00FE2718">
        <w:t>A Codevasf somente pagará a Contratada pelos serviços efetivamente executados, os preços integrantes da proposta aprovada e, caso aplicável, a incidência de reajustamento e reequilíbrio econômico financeiro e atualização financeira.</w:t>
      </w:r>
    </w:p>
    <w:p w14:paraId="639C0142" w14:textId="77777777" w:rsidR="00E26F67" w:rsidRPr="00FE2718" w:rsidRDefault="00E26F67"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72E928C0" w14:textId="77777777" w:rsidR="00D46EEB" w:rsidRPr="00FE2718" w:rsidRDefault="00D46EEB" w:rsidP="000452CC">
      <w:pPr>
        <w:pStyle w:val="Ttulo2"/>
      </w:pPr>
      <w:r w:rsidRPr="00FE2718">
        <w:t>A CODEVASF pagará à Contratada mediante apresentação de faturas mensais que virão acompanhadas de Relatório Mensal de Execução dos</w:t>
      </w:r>
      <w:r w:rsidR="00A64C46" w:rsidRPr="00FE2718">
        <w:t xml:space="preserve"> Serviços, Nota Técnica </w:t>
      </w:r>
      <w:r w:rsidR="00A64C46" w:rsidRPr="00FE2718">
        <w:lastRenderedPageBreak/>
        <w:t>do Fiscal</w:t>
      </w:r>
      <w:r w:rsidRPr="00FE2718">
        <w:t xml:space="preserve"> de Contrato atestando a qualidade dos serviços executados pela Contratada e comprovantes de recolhimento de encargos sociais. Serão medidos os dias trabalhados da equipe fornecida, não sendo previstas, nem autorizadas horas adicionais a título de hora extra, dentro do especificado neste Termo de Referência (item 5). </w:t>
      </w:r>
    </w:p>
    <w:p w14:paraId="75CD3D8A" w14:textId="77777777" w:rsidR="00DB26D9" w:rsidRPr="00FE2718" w:rsidRDefault="00DB26D9"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5DBED7A2" w14:textId="77777777" w:rsidR="00D46EEB" w:rsidRPr="00FE2718" w:rsidRDefault="00D46EEB" w:rsidP="000452CC">
      <w:pPr>
        <w:pStyle w:val="Ttulo2"/>
      </w:pPr>
      <w:r w:rsidRPr="00FE2718">
        <w:t>Para efeito de pagamento será observado o prazo de até 30 (trinta) dias corridos, contados a partir da data final do período de adimplemento de cada parcela.</w:t>
      </w:r>
    </w:p>
    <w:p w14:paraId="7D634F78" w14:textId="77777777" w:rsidR="00F905B0" w:rsidRPr="00FE2718" w:rsidRDefault="00F905B0"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65ECA4D4" w14:textId="77777777" w:rsidR="00D46EEB" w:rsidRPr="00FE2718" w:rsidRDefault="00D46EEB" w:rsidP="00B723D6">
      <w:pPr>
        <w:pStyle w:val="Recuodecorpodetexto"/>
        <w:numPr>
          <w:ilvl w:val="0"/>
          <w:numId w:val="29"/>
        </w:numPr>
        <w:tabs>
          <w:tab w:val="left" w:pos="-1985"/>
          <w:tab w:val="left" w:pos="-142"/>
        </w:tabs>
        <w:suppressAutoHyphen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Se atestada a conformidade dos serviços prestados e satisfeitas as exigências contratuais, a Contratada apresentará os respectivos documentos de cobrança.</w:t>
      </w:r>
    </w:p>
    <w:p w14:paraId="427C4B22" w14:textId="77777777" w:rsidR="00F905B0" w:rsidRPr="00FE2718" w:rsidRDefault="00F905B0" w:rsidP="005E0043">
      <w:pPr>
        <w:pStyle w:val="Recuodecorpodetexto"/>
        <w:tabs>
          <w:tab w:val="left" w:pos="-1985"/>
          <w:tab w:val="left" w:pos="-142"/>
        </w:tabs>
        <w:suppressAutoHyphens/>
        <w:spacing w:after="0"/>
        <w:ind w:left="1701" w:hanging="283"/>
        <w:rPr>
          <w:rFonts w:ascii="Times New Roman" w:hAnsi="Times New Roman" w:cs="Times New Roman"/>
          <w:color w:val="000000" w:themeColor="text1"/>
          <w:sz w:val="24"/>
        </w:rPr>
      </w:pPr>
    </w:p>
    <w:p w14:paraId="355B2354" w14:textId="77777777" w:rsidR="00D46EEB" w:rsidRPr="00FE2718" w:rsidRDefault="00D46EEB" w:rsidP="00B723D6">
      <w:pPr>
        <w:pStyle w:val="Recuodecorpodetexto"/>
        <w:numPr>
          <w:ilvl w:val="0"/>
          <w:numId w:val="29"/>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 atestado a que se refere a alínea anterior será expedido dentro de 10 (dez) dias corridos, contados a partir da apresentação dos relatórios de serviços.</w:t>
      </w:r>
    </w:p>
    <w:p w14:paraId="04672E67" w14:textId="77777777" w:rsidR="00DB26D9" w:rsidRPr="00FE2718" w:rsidRDefault="00DB26D9"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056BD394" w14:textId="77777777" w:rsidR="00D46EEB" w:rsidRPr="00FE2718" w:rsidRDefault="00D46EEB" w:rsidP="000452CC">
      <w:pPr>
        <w:pStyle w:val="Ttulo2"/>
      </w:pPr>
      <w:r w:rsidRPr="00FE2718">
        <w:t>Atendido o disposto nos itens anteriores a CODEVASF considerará como data de adimplemento a data útil seguinte do atesto – pela fiscalização - do documento de cobrança, a partir da qual será iniciada a contagem de prazo, observando-se que:</w:t>
      </w:r>
    </w:p>
    <w:p w14:paraId="14A0840C" w14:textId="77777777" w:rsidR="00DB26D9" w:rsidRPr="00FE2718" w:rsidRDefault="00DB26D9" w:rsidP="003D2DE4">
      <w:pPr>
        <w:pStyle w:val="Recuodecorpodetexto"/>
        <w:tabs>
          <w:tab w:val="left" w:pos="-1985"/>
          <w:tab w:val="left" w:pos="-142"/>
        </w:tabs>
        <w:spacing w:after="0"/>
        <w:ind w:left="1701" w:hanging="142"/>
        <w:rPr>
          <w:rFonts w:ascii="Times New Roman" w:hAnsi="Times New Roman" w:cs="Times New Roman"/>
          <w:color w:val="000000" w:themeColor="text1"/>
          <w:sz w:val="24"/>
        </w:rPr>
      </w:pPr>
    </w:p>
    <w:p w14:paraId="6CF68B6F" w14:textId="77777777" w:rsidR="00DB26D9" w:rsidRPr="00FE2718" w:rsidRDefault="00D46EEB" w:rsidP="00B723D6">
      <w:pPr>
        <w:pStyle w:val="Recuodecorpodetexto"/>
        <w:numPr>
          <w:ilvl w:val="0"/>
          <w:numId w:val="30"/>
        </w:numPr>
        <w:tabs>
          <w:tab w:val="left" w:pos="-1985"/>
          <w:tab w:val="left" w:pos="-142"/>
        </w:tabs>
        <w:spacing w:after="0"/>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Na contagem dos prazos estabelecidos neste item, excluir-se-á o dia do início e incluído o dia do vencimento; </w:t>
      </w:r>
    </w:p>
    <w:p w14:paraId="495021AD" w14:textId="77777777" w:rsidR="00A54796" w:rsidRPr="00FE2718" w:rsidRDefault="00A54796" w:rsidP="003D2DE4">
      <w:pPr>
        <w:pStyle w:val="Recuodecorpodetexto"/>
        <w:tabs>
          <w:tab w:val="left" w:pos="-1985"/>
          <w:tab w:val="left" w:pos="-142"/>
        </w:tabs>
        <w:spacing w:after="0"/>
        <w:ind w:left="1701" w:hanging="142"/>
        <w:rPr>
          <w:rFonts w:ascii="Times New Roman" w:hAnsi="Times New Roman" w:cs="Times New Roman"/>
          <w:color w:val="000000" w:themeColor="text1"/>
          <w:sz w:val="24"/>
        </w:rPr>
      </w:pPr>
    </w:p>
    <w:p w14:paraId="2228C989" w14:textId="77777777" w:rsidR="00D46EEB" w:rsidRPr="00FE2718" w:rsidRDefault="00D46EEB" w:rsidP="00B723D6">
      <w:pPr>
        <w:pStyle w:val="Recuodecorpodetexto"/>
        <w:numPr>
          <w:ilvl w:val="0"/>
          <w:numId w:val="30"/>
        </w:numPr>
        <w:tabs>
          <w:tab w:val="left" w:pos="-1985"/>
          <w:tab w:val="left" w:pos="-142"/>
        </w:tabs>
        <w:spacing w:after="0"/>
        <w:ind w:left="1701"/>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É de inteira responsabilidade da Contratada a entrega à CODEVASF dos documentos de cobrança acompanhados dos seus respectivos anexos, de forma clara, objetiva e ordenada. O não atendimento implicará em desconsideração pela CODEVASF dos prazos estabelecidos para conferência e pagamento.</w:t>
      </w:r>
    </w:p>
    <w:p w14:paraId="11C83E86" w14:textId="77777777" w:rsidR="00DB26D9" w:rsidRPr="00FE2718" w:rsidRDefault="00DB26D9" w:rsidP="00785ED6">
      <w:pPr>
        <w:pStyle w:val="Recuodecorpodetexto"/>
        <w:tabs>
          <w:tab w:val="left" w:pos="-1985"/>
          <w:tab w:val="left" w:pos="-142"/>
        </w:tabs>
        <w:spacing w:after="0"/>
        <w:ind w:left="851" w:hanging="142"/>
        <w:rPr>
          <w:rFonts w:ascii="Times New Roman" w:hAnsi="Times New Roman" w:cs="Times New Roman"/>
          <w:color w:val="000000" w:themeColor="text1"/>
          <w:sz w:val="24"/>
        </w:rPr>
      </w:pPr>
    </w:p>
    <w:p w14:paraId="4A136588" w14:textId="77777777" w:rsidR="00D46EEB" w:rsidRPr="00FE2718" w:rsidRDefault="00D46EEB" w:rsidP="000452CC">
      <w:pPr>
        <w:pStyle w:val="Ttulo2"/>
      </w:pPr>
      <w:r w:rsidRPr="00FE2718">
        <w:t>Para efeito de apuração do valor de cada parcela devida serão aplicados os preços ofertados na Proposta Financeira da Contratada.</w:t>
      </w:r>
    </w:p>
    <w:p w14:paraId="652AFDDA" w14:textId="77777777" w:rsidR="00A54796" w:rsidRPr="00FE2718" w:rsidRDefault="00A54796"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3D59802B" w14:textId="77777777" w:rsidR="00D46EEB" w:rsidRPr="00FE2718" w:rsidRDefault="00D46EEB" w:rsidP="000452CC">
      <w:pPr>
        <w:pStyle w:val="Ttulo2"/>
      </w:pPr>
      <w:r w:rsidRPr="00FE2718">
        <w:t>Considera-se que a aplicação da forma de pagamento definida nestes Termos de Referência remunera inteiramente a Contratada pela execução dos Serviços, incluindo:</w:t>
      </w:r>
    </w:p>
    <w:p w14:paraId="2D96C1A5" w14:textId="77777777" w:rsidR="00A54796" w:rsidRPr="00FE2718" w:rsidRDefault="00A54796"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0B8FB07C"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Custo de mão-de-obra, salários, acordos e dissídios coletivos;</w:t>
      </w:r>
    </w:p>
    <w:p w14:paraId="22723AD9"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Custos devido a títulos de encargos sociais, obrigações trabalhistas, previdenciárias, securitárias, rescisão de contrato de pessoal, conforme a legislação brasileira;</w:t>
      </w:r>
    </w:p>
    <w:p w14:paraId="13485A58"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Despesas diretas e indiretas;</w:t>
      </w:r>
    </w:p>
    <w:p w14:paraId="59BEAEB2"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Fornecimento dos equipamentos, aparelhos, ferramentas e acessórios necessários a execução dos serviços descritos;</w:t>
      </w:r>
    </w:p>
    <w:p w14:paraId="0340BC82"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Deslocamento dentro da área de abrangência da </w:t>
      </w:r>
      <w:r w:rsidR="00A64C46" w:rsidRPr="00FE2718">
        <w:rPr>
          <w:rFonts w:ascii="Times New Roman" w:hAnsi="Times New Roman" w:cs="Times New Roman"/>
          <w:color w:val="000000" w:themeColor="text1"/>
          <w:sz w:val="24"/>
        </w:rPr>
        <w:t>2</w:t>
      </w:r>
      <w:r w:rsidRPr="00FE2718">
        <w:rPr>
          <w:rFonts w:ascii="Times New Roman" w:hAnsi="Times New Roman" w:cs="Times New Roman"/>
          <w:color w:val="000000" w:themeColor="text1"/>
          <w:sz w:val="24"/>
        </w:rPr>
        <w:t>ª Superintendência para entrega de trabalhos, com o uso do veículo especificado incluindo manutenção e combustíveis por conta da Contratada;</w:t>
      </w:r>
    </w:p>
    <w:p w14:paraId="658C7288" w14:textId="63E31C65"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Fornecimento de </w:t>
      </w:r>
      <w:r w:rsidR="00276F36">
        <w:rPr>
          <w:rFonts w:ascii="Times New Roman" w:hAnsi="Times New Roman" w:cs="Times New Roman"/>
          <w:color w:val="000000" w:themeColor="text1"/>
          <w:sz w:val="24"/>
        </w:rPr>
        <w:t>EPIs</w:t>
      </w:r>
      <w:r w:rsidRPr="00FE2718">
        <w:rPr>
          <w:rFonts w:ascii="Times New Roman" w:hAnsi="Times New Roman" w:cs="Times New Roman"/>
          <w:color w:val="000000" w:themeColor="text1"/>
          <w:sz w:val="24"/>
        </w:rPr>
        <w:t>;</w:t>
      </w:r>
    </w:p>
    <w:p w14:paraId="5812CB29"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Programas, aplicativos específicos e hardware para a execução dos serviços em campo e escritório e treinamento de pessoal;</w:t>
      </w:r>
    </w:p>
    <w:p w14:paraId="6408C91F" w14:textId="77777777" w:rsidR="00D46EEB" w:rsidRPr="00FE2718" w:rsidRDefault="00D46EEB" w:rsidP="006103A5">
      <w:pPr>
        <w:pStyle w:val="Recuodecorpodetexto"/>
        <w:numPr>
          <w:ilvl w:val="0"/>
          <w:numId w:val="31"/>
        </w:numPr>
        <w:tabs>
          <w:tab w:val="left" w:pos="-1985"/>
          <w:tab w:val="left" w:pos="-142"/>
        </w:tabs>
        <w:spacing w:after="0"/>
        <w:ind w:left="1701"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Taxa de administração e Despesas fiscais.</w:t>
      </w:r>
    </w:p>
    <w:p w14:paraId="40189350" w14:textId="77777777" w:rsidR="00D46EEB" w:rsidRPr="00FE2718" w:rsidRDefault="00D46EEB"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09D830DE" w14:textId="77777777" w:rsidR="00D46EEB" w:rsidRPr="00FE2718" w:rsidRDefault="00D46EEB" w:rsidP="000452CC">
      <w:pPr>
        <w:pStyle w:val="Ttulo2"/>
      </w:pPr>
      <w:r w:rsidRPr="00FE2718">
        <w:lastRenderedPageBreak/>
        <w:t>Não será faturável serviço algum que não se enquadre nas formas de pagamento estabelecidas nestes Termos de Referência, ou que não seja executado em plena conformidade com os mesmos.</w:t>
      </w:r>
    </w:p>
    <w:p w14:paraId="45D76F18" w14:textId="77777777" w:rsidR="00D46EEB" w:rsidRPr="00FE2718" w:rsidRDefault="00D46EEB"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74CDB944" w14:textId="150F64A3" w:rsidR="00D46EEB" w:rsidRDefault="00D46EEB" w:rsidP="000452CC">
      <w:pPr>
        <w:pStyle w:val="Ttulo2"/>
      </w:pPr>
      <w:r w:rsidRPr="00FE2718">
        <w:t>Sendo identificada cobrança indevida n</w:t>
      </w:r>
      <w:r w:rsidR="00684923" w:rsidRPr="00FE2718">
        <w:t>a Nota Fiscal, a Fiscalização deverá comunicar</w:t>
      </w:r>
      <w:r w:rsidR="008B4C1A" w:rsidRPr="00FE2718">
        <w:t xml:space="preserve"> </w:t>
      </w:r>
      <w:r w:rsidR="00684923" w:rsidRPr="00FE2718">
        <w:t>a contratada e solicitar a emissão de uma nova Nota Fiscal no valor exato dimensionado, evitando assim efeitos tributários sobre o valor glosado pela Administração.</w:t>
      </w:r>
      <w:r w:rsidRPr="00FE2718">
        <w:t xml:space="preserve"> Em cada medição, poderá ser feita dedução relativa a multas contratuais eventualmente incorridas.</w:t>
      </w:r>
    </w:p>
    <w:p w14:paraId="0A946C74" w14:textId="7B114A32" w:rsidR="006103A5" w:rsidRDefault="006103A5" w:rsidP="006103A5">
      <w:pPr>
        <w:rPr>
          <w:lang w:eastAsia="pt-BR"/>
        </w:rPr>
      </w:pPr>
    </w:p>
    <w:p w14:paraId="615858DF" w14:textId="117B13B1" w:rsidR="006103A5" w:rsidRPr="006103A5" w:rsidRDefault="006103A5" w:rsidP="000452CC">
      <w:pPr>
        <w:pStyle w:val="Ttulo2"/>
      </w:pPr>
      <w:r w:rsidRPr="00BF3C27">
        <w:t xml:space="preserve">A Contratada deverá apresentar, junto com a </w:t>
      </w:r>
      <w:r w:rsidR="0081335F">
        <w:t>nota fiscal/</w:t>
      </w:r>
      <w:r w:rsidRPr="00BF3C27">
        <w:t>fatura mensal, os comprovantes dos salários pagos e comprovantes do pagamento dos encargos sociais e trabalhistas (INSS, FGTS e ISSQN) do mês anterior</w:t>
      </w:r>
      <w:r>
        <w:t xml:space="preserve"> a que se refere a nota fiscal/fatura</w:t>
      </w:r>
      <w:r w:rsidRPr="00BF3C27">
        <w:t>.</w:t>
      </w:r>
    </w:p>
    <w:p w14:paraId="134965D5" w14:textId="77777777" w:rsidR="00D46EEB" w:rsidRPr="00FE2718" w:rsidRDefault="00D46EEB"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01D4673D" w14:textId="38512028" w:rsidR="00D46EEB" w:rsidRDefault="00D46EEB" w:rsidP="000452CC">
      <w:pPr>
        <w:pStyle w:val="Ttulo2"/>
      </w:pPr>
      <w:r w:rsidRPr="00FE2718">
        <w:t>Quando da apresentação dos documentos para a realização da medição pela contratada, a mesma deverá comprovar que o valor dos salários pagos aos profissionais contratados para a prestação de serviços à Administração corresponda ao constante da proposta formulada na licitação, conforme prevê o Acórdão n.º 1009/2011-Plenário, TC-022.745/2009-0, rel. Min. Ubiratan Aguiar, 20.04.2011.</w:t>
      </w:r>
    </w:p>
    <w:p w14:paraId="1B4B6D5C" w14:textId="37AF1932" w:rsidR="006D0010" w:rsidRDefault="006D0010" w:rsidP="006D0010">
      <w:pPr>
        <w:rPr>
          <w:lang w:eastAsia="pt-BR"/>
        </w:rPr>
      </w:pPr>
    </w:p>
    <w:p w14:paraId="1A2BBFA7" w14:textId="04A0981B" w:rsidR="006D0010" w:rsidRDefault="006D0010" w:rsidP="000452CC">
      <w:pPr>
        <w:pStyle w:val="Ttulo2"/>
      </w:pPr>
      <w:r w:rsidRPr="00A27E9B">
        <w:t>Os valores referentes às despesas de</w:t>
      </w:r>
      <w:r w:rsidR="00BC5D70">
        <w:t xml:space="preserve"> alimentação e</w:t>
      </w:r>
      <w:r w:rsidRPr="00A27E9B">
        <w:t xml:space="preserve"> hospedagem</w:t>
      </w:r>
      <w:r w:rsidR="0074708C">
        <w:t xml:space="preserve"> </w:t>
      </w:r>
      <w:r w:rsidRPr="00A27E9B">
        <w:t xml:space="preserve">serão pagos de acordo com o realizado pelo </w:t>
      </w:r>
      <w:r w:rsidR="00902B14">
        <w:t>funcionário terceirizado</w:t>
      </w:r>
      <w:r w:rsidRPr="00A27E9B">
        <w:t xml:space="preserve"> no mês anterior a emissão da</w:t>
      </w:r>
      <w:r w:rsidR="0074376B">
        <w:t xml:space="preserve"> </w:t>
      </w:r>
      <w:r>
        <w:t>fatura</w:t>
      </w:r>
      <w:r w:rsidRPr="00A27E9B">
        <w:t xml:space="preserve">, ou seja, referente ao mês de competência da </w:t>
      </w:r>
      <w:r>
        <w:t>fatura</w:t>
      </w:r>
      <w:r w:rsidRPr="00A27E9B">
        <w:t>.</w:t>
      </w:r>
    </w:p>
    <w:p w14:paraId="003ED11B" w14:textId="77777777" w:rsidR="006D0010" w:rsidRPr="006D0010" w:rsidRDefault="006D0010" w:rsidP="006D0010">
      <w:pPr>
        <w:rPr>
          <w:lang w:eastAsia="pt-BR"/>
        </w:rPr>
      </w:pPr>
    </w:p>
    <w:p w14:paraId="1B642204" w14:textId="03804DBD" w:rsidR="006D0010" w:rsidRDefault="006D0010" w:rsidP="000452CC">
      <w:pPr>
        <w:pStyle w:val="Ttulo2"/>
      </w:pPr>
      <w:r w:rsidRPr="00A27E9B">
        <w:t>A contratada deverá enviar junto a</w:t>
      </w:r>
      <w:r w:rsidR="00C56248">
        <w:t xml:space="preserve"> </w:t>
      </w:r>
      <w:r w:rsidR="00E82B57">
        <w:t>fatura</w:t>
      </w:r>
      <w:r w:rsidR="00C56248">
        <w:t>,</w:t>
      </w:r>
      <w:r w:rsidRPr="00A27E9B">
        <w:t xml:space="preserve"> relatório com as viagens realizadas constando da</w:t>
      </w:r>
      <w:r>
        <w:t>tas de início e fim das viagens, bem como o comprovante d</w:t>
      </w:r>
      <w:r w:rsidR="00C56248">
        <w:t>o</w:t>
      </w:r>
      <w:r>
        <w:t xml:space="preserve"> pagamento</w:t>
      </w:r>
      <w:r w:rsidR="00C56248">
        <w:t xml:space="preserve"> </w:t>
      </w:r>
      <w:r>
        <w:t xml:space="preserve">ao </w:t>
      </w:r>
      <w:r w:rsidR="00D42DEF">
        <w:t>funcionário terceirizado</w:t>
      </w:r>
      <w:r w:rsidR="00D42DEF" w:rsidRPr="00A27E9B">
        <w:t xml:space="preserve"> </w:t>
      </w:r>
      <w:r>
        <w:t>que realizou a viagem.</w:t>
      </w:r>
    </w:p>
    <w:p w14:paraId="6AB67A41" w14:textId="77777777" w:rsidR="006D0010" w:rsidRPr="006D0010" w:rsidRDefault="006D0010" w:rsidP="006D0010">
      <w:pPr>
        <w:rPr>
          <w:lang w:eastAsia="pt-BR"/>
        </w:rPr>
      </w:pPr>
    </w:p>
    <w:p w14:paraId="6B79BDB4" w14:textId="757D0349" w:rsidR="006D0010" w:rsidRPr="00D3659A" w:rsidRDefault="006D0010" w:rsidP="000452CC">
      <w:pPr>
        <w:pStyle w:val="Ttulo2"/>
      </w:pPr>
      <w:r w:rsidRPr="00D3659A">
        <w:t>Os critérios para pagamento das despesas com alimentação e hospedagem obedecerá aos constantes na Norma de Custeio de Viagem da Codevasf, N-201. Os valores constantes na Norma são os valores líquidos a serem pagos aos empregados contratados.</w:t>
      </w:r>
    </w:p>
    <w:p w14:paraId="7C1ABFD9" w14:textId="77777777" w:rsidR="006D0010" w:rsidRPr="00D3659A" w:rsidRDefault="006D0010" w:rsidP="006D0010">
      <w:pPr>
        <w:rPr>
          <w:lang w:eastAsia="pt-BR"/>
        </w:rPr>
      </w:pPr>
    </w:p>
    <w:p w14:paraId="53666489" w14:textId="3F0BD0AF" w:rsidR="006D0010" w:rsidRPr="00D3659A" w:rsidRDefault="006D0010" w:rsidP="000452CC">
      <w:pPr>
        <w:pStyle w:val="Ttulo2"/>
      </w:pPr>
      <w:r w:rsidRPr="00D3659A">
        <w:t>A contratada deverá disponibilizar o recurso financeiro</w:t>
      </w:r>
      <w:r w:rsidR="001C49C7">
        <w:t>, referente ao custeio das diárias com alimentação e hospedagem,</w:t>
      </w:r>
      <w:r w:rsidRPr="00D3659A">
        <w:t xml:space="preserve"> na conta bancária do </w:t>
      </w:r>
      <w:r w:rsidR="0093125D">
        <w:t>funcionário terceirizado</w:t>
      </w:r>
      <w:r w:rsidR="0093125D" w:rsidRPr="00A27E9B">
        <w:t xml:space="preserve"> </w:t>
      </w:r>
      <w:r w:rsidRPr="00D3659A">
        <w:t xml:space="preserve">no prazo de 24h anterior ao </w:t>
      </w:r>
      <w:r w:rsidR="00D3659A" w:rsidRPr="00D3659A">
        <w:t>início</w:t>
      </w:r>
      <w:r w:rsidRPr="00D3659A">
        <w:t xml:space="preserve"> da viagem.</w:t>
      </w:r>
    </w:p>
    <w:p w14:paraId="4C892DE1" w14:textId="77777777" w:rsidR="00E36492" w:rsidRPr="00FE2718" w:rsidRDefault="00E36492" w:rsidP="00785ED6">
      <w:pPr>
        <w:pStyle w:val="Recuodecorpodetexto"/>
        <w:tabs>
          <w:tab w:val="left" w:pos="-1985"/>
          <w:tab w:val="left" w:pos="-142"/>
        </w:tabs>
        <w:spacing w:after="0"/>
        <w:ind w:left="567" w:hanging="567"/>
        <w:rPr>
          <w:rFonts w:ascii="Times New Roman" w:hAnsi="Times New Roman" w:cs="Times New Roman"/>
          <w:b/>
          <w:color w:val="000000" w:themeColor="text1"/>
          <w:sz w:val="24"/>
        </w:rPr>
      </w:pPr>
    </w:p>
    <w:p w14:paraId="45B1FCB6" w14:textId="77777777" w:rsidR="00E36492" w:rsidRPr="00FE2718" w:rsidRDefault="00E36492" w:rsidP="000452CC">
      <w:pPr>
        <w:pStyle w:val="Ttulo2"/>
      </w:pPr>
      <w:r w:rsidRPr="00FE2718">
        <w:t>Na inexistência de outra regra contratual, quando da ocorrência de</w:t>
      </w:r>
      <w:r w:rsidR="00231E21" w:rsidRPr="00FE2718">
        <w:t xml:space="preserve"> </w:t>
      </w:r>
      <w:r w:rsidRPr="00FE2718">
        <w:t>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w:t>
      </w:r>
      <w:r w:rsidR="00C63A8B" w:rsidRPr="00FE2718">
        <w:t xml:space="preserve"> ou 6% (seis por cento) ao ano </w:t>
      </w:r>
      <w:r w:rsidRPr="00FE2718">
        <w:t>mediante aplicação das seguintes fórmulas:</w:t>
      </w:r>
    </w:p>
    <w:p w14:paraId="5838B924" w14:textId="77777777" w:rsidR="00192C1F" w:rsidRPr="00FE2718" w:rsidRDefault="00192C1F" w:rsidP="00192C1F">
      <w:pPr>
        <w:rPr>
          <w:rFonts w:ascii="Times New Roman" w:hAnsi="Times New Roman" w:cs="Times New Roman"/>
          <w:sz w:val="24"/>
          <w:lang w:eastAsia="pt-BR"/>
        </w:rPr>
      </w:pPr>
    </w:p>
    <w:p w14:paraId="132390EB"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I=(TX/100)</w:t>
      </w:r>
    </w:p>
    <w:p w14:paraId="567B3DFE"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365</w:t>
      </w:r>
    </w:p>
    <w:p w14:paraId="51062312"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EM = I x N x VP, onde:</w:t>
      </w:r>
    </w:p>
    <w:p w14:paraId="737C55A8"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I = Índice de atualização financeira;</w:t>
      </w:r>
    </w:p>
    <w:p w14:paraId="03EF125C"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TX = Percentual da taxa de juros de mora anual;</w:t>
      </w:r>
    </w:p>
    <w:p w14:paraId="059FFE82"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lastRenderedPageBreak/>
        <w:t>EM = Encargos moratórios;</w:t>
      </w:r>
    </w:p>
    <w:p w14:paraId="65F385B6" w14:textId="77777777" w:rsidR="00E36492" w:rsidRPr="00FE2718" w:rsidRDefault="00E36492" w:rsidP="00785ED6">
      <w:pPr>
        <w:pStyle w:val="Recuodecorpodetexto"/>
        <w:tabs>
          <w:tab w:val="left" w:pos="-1985"/>
          <w:tab w:val="left" w:pos="-142"/>
        </w:tabs>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N = Número de dias entre a data prevista para o pagamento e a do efetivo</w:t>
      </w:r>
      <w:r w:rsidR="00A66289" w:rsidRPr="00FE2718">
        <w:rPr>
          <w:rFonts w:ascii="Times New Roman" w:hAnsi="Times New Roman" w:cs="Times New Roman"/>
          <w:b/>
          <w:color w:val="000000" w:themeColor="text1"/>
          <w:sz w:val="24"/>
        </w:rPr>
        <w:t xml:space="preserve"> </w:t>
      </w:r>
      <w:r w:rsidRPr="00FE2718">
        <w:rPr>
          <w:rFonts w:ascii="Times New Roman" w:hAnsi="Times New Roman" w:cs="Times New Roman"/>
          <w:b/>
          <w:color w:val="000000" w:themeColor="text1"/>
          <w:sz w:val="24"/>
        </w:rPr>
        <w:t>Pagamento</w:t>
      </w:r>
    </w:p>
    <w:p w14:paraId="4A5D71B5" w14:textId="77777777" w:rsidR="00E36492" w:rsidRPr="00FE2718" w:rsidRDefault="00E36492" w:rsidP="00785ED6">
      <w:pPr>
        <w:pStyle w:val="Recuodecorpodetexto"/>
        <w:tabs>
          <w:tab w:val="left" w:pos="-1985"/>
          <w:tab w:val="left" w:pos="-142"/>
        </w:tabs>
        <w:spacing w:after="0"/>
        <w:ind w:left="567" w:hanging="567"/>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VP = Valor da parcela em atraso</w:t>
      </w:r>
    </w:p>
    <w:p w14:paraId="7DDFF761" w14:textId="77777777" w:rsidR="005A6D65" w:rsidRPr="00FE2718" w:rsidRDefault="005A6D65" w:rsidP="00785ED6">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14224126" w14:textId="409752A9" w:rsidR="00830119" w:rsidRPr="00FE2718" w:rsidRDefault="000F0705" w:rsidP="000452CC">
      <w:pPr>
        <w:pStyle w:val="Ttulo1"/>
      </w:pPr>
      <w:bookmarkStart w:id="29" w:name="_Toc140142019"/>
      <w:bookmarkEnd w:id="27"/>
      <w:bookmarkEnd w:id="28"/>
      <w:r w:rsidRPr="00FE2718">
        <w:t>REPACTUAÇÃO DOS</w:t>
      </w:r>
      <w:r w:rsidR="00B327CD" w:rsidRPr="00FE2718">
        <w:t xml:space="preserve"> </w:t>
      </w:r>
      <w:r w:rsidRPr="00FE2718">
        <w:t>PREÇOS</w:t>
      </w:r>
      <w:bookmarkEnd w:id="29"/>
    </w:p>
    <w:p w14:paraId="0129FA7E" w14:textId="77777777" w:rsidR="00C1510D" w:rsidRPr="00FE2718" w:rsidRDefault="00C1510D" w:rsidP="00785ED6">
      <w:pPr>
        <w:suppressAutoHyphens/>
        <w:ind w:right="-1"/>
        <w:rPr>
          <w:rFonts w:ascii="Times New Roman" w:hAnsi="Times New Roman" w:cs="Times New Roman"/>
          <w:sz w:val="24"/>
        </w:rPr>
      </w:pPr>
    </w:p>
    <w:p w14:paraId="427B6347" w14:textId="77777777" w:rsidR="00C1510D" w:rsidRPr="00FE2718" w:rsidRDefault="00C1510D" w:rsidP="000452CC">
      <w:pPr>
        <w:pStyle w:val="Ttulo2"/>
      </w:pPr>
      <w:r w:rsidRPr="00FE2718">
        <w:t>Será permitida a repactuação do contrato, desde que seja observado o interregno mínimo de 1 (um) ano.</w:t>
      </w:r>
    </w:p>
    <w:p w14:paraId="129C7AC8" w14:textId="77777777" w:rsidR="00EF2A95" w:rsidRPr="00FE2718" w:rsidRDefault="00EF2A95" w:rsidP="00785ED6">
      <w:pPr>
        <w:rPr>
          <w:rFonts w:ascii="Times New Roman" w:hAnsi="Times New Roman" w:cs="Times New Roman"/>
          <w:sz w:val="24"/>
        </w:rPr>
      </w:pPr>
    </w:p>
    <w:p w14:paraId="181EFD63" w14:textId="77777777" w:rsidR="000F0705" w:rsidRPr="00FE2718" w:rsidRDefault="000F0705" w:rsidP="000452CC">
      <w:pPr>
        <w:pStyle w:val="Ttulo2"/>
      </w:pPr>
      <w:r w:rsidRPr="00FE2718">
        <w:t>O valor contratual admite repactuação visando à adequação aos novos preços de mercado, observado o interregno mínimo de um ano e a demonstração analítica da variação dos componentes de custos do contrato, devidamente justificada.</w:t>
      </w:r>
    </w:p>
    <w:p w14:paraId="77EB7150" w14:textId="77777777" w:rsidR="000F0705" w:rsidRPr="00FE2718" w:rsidRDefault="000F0705" w:rsidP="00785ED6">
      <w:pPr>
        <w:ind w:left="709" w:hanging="709"/>
        <w:rPr>
          <w:rFonts w:ascii="Times New Roman" w:hAnsi="Times New Roman" w:cs="Times New Roman"/>
          <w:color w:val="000000" w:themeColor="text1"/>
          <w:sz w:val="24"/>
        </w:rPr>
      </w:pPr>
    </w:p>
    <w:p w14:paraId="1E670CAA" w14:textId="77777777" w:rsidR="000F0705" w:rsidRPr="00FE2718" w:rsidRDefault="000F0705" w:rsidP="00C7510C">
      <w:pPr>
        <w:pStyle w:val="Ttulo3"/>
      </w:pPr>
      <w:r w:rsidRPr="00FE2718">
        <w:t>Os preços da mão de obra serão repactuados em decorrência de alterações nas Convenções ou Acordos Coletivos, ou na legislação trabalhista e previdenciária.</w:t>
      </w:r>
    </w:p>
    <w:p w14:paraId="725DA04F" w14:textId="77777777" w:rsidR="000F0705" w:rsidRPr="00FE2718" w:rsidRDefault="000F0705" w:rsidP="00785ED6">
      <w:pPr>
        <w:ind w:left="709" w:hanging="709"/>
        <w:rPr>
          <w:rFonts w:ascii="Times New Roman" w:hAnsi="Times New Roman" w:cs="Times New Roman"/>
          <w:color w:val="000000" w:themeColor="text1"/>
          <w:sz w:val="24"/>
        </w:rPr>
      </w:pPr>
    </w:p>
    <w:p w14:paraId="0CDBECA4" w14:textId="77777777" w:rsidR="000F0705" w:rsidRPr="00FE2718" w:rsidRDefault="000F0705" w:rsidP="00C7510C">
      <w:pPr>
        <w:pStyle w:val="Ttulo3"/>
      </w:pPr>
      <w:r w:rsidRPr="00FE2718">
        <w:t>O marco inicial para contagem do prazo para repactuação deve ser computado a partir da data da apresentação do orçamento, assim considerado como a data do acordo, convenção, dissídio coletivo de trabalho ou equivalente.</w:t>
      </w:r>
    </w:p>
    <w:p w14:paraId="6C11FF74" w14:textId="77777777" w:rsidR="000F0705" w:rsidRPr="00FE2718" w:rsidRDefault="000F0705" w:rsidP="00785ED6">
      <w:pPr>
        <w:ind w:left="709" w:hanging="709"/>
        <w:rPr>
          <w:rFonts w:ascii="Times New Roman" w:hAnsi="Times New Roman" w:cs="Times New Roman"/>
          <w:color w:val="000000" w:themeColor="text1"/>
          <w:sz w:val="24"/>
        </w:rPr>
      </w:pPr>
    </w:p>
    <w:p w14:paraId="098207F8" w14:textId="77777777" w:rsidR="000F0705" w:rsidRPr="00FE2718" w:rsidRDefault="000F0705" w:rsidP="00C7510C">
      <w:pPr>
        <w:pStyle w:val="Ttulo3"/>
      </w:pPr>
      <w:r w:rsidRPr="00FE2718">
        <w:t>O orçamento deverá considerar o resultado do último dissídio da categoria anterior à data da sua apresentação.</w:t>
      </w:r>
    </w:p>
    <w:p w14:paraId="5C786E43" w14:textId="77777777" w:rsidR="000F0705" w:rsidRPr="00FE2718" w:rsidRDefault="000F0705" w:rsidP="00785ED6">
      <w:pPr>
        <w:ind w:left="709" w:hanging="709"/>
        <w:rPr>
          <w:rFonts w:ascii="Times New Roman" w:hAnsi="Times New Roman" w:cs="Times New Roman"/>
          <w:color w:val="000000" w:themeColor="text1"/>
          <w:sz w:val="24"/>
        </w:rPr>
      </w:pPr>
    </w:p>
    <w:p w14:paraId="132AF0E3" w14:textId="77777777" w:rsidR="000F0705" w:rsidRPr="00FE2718" w:rsidRDefault="000F0705" w:rsidP="00C7510C">
      <w:pPr>
        <w:pStyle w:val="Ttulo3"/>
      </w:pPr>
      <w:r w:rsidRPr="00FE2718">
        <w:t>O prazo mínimo para as repactuações subsequentes deve ser computado a partir da data da última repactuação, admitindo a data base do Acordo, Dissídio ou Convenção Coletiva de Trabalho.</w:t>
      </w:r>
    </w:p>
    <w:p w14:paraId="7167E132" w14:textId="77777777" w:rsidR="000F0705" w:rsidRPr="00FE2718" w:rsidRDefault="000F0705" w:rsidP="00785ED6">
      <w:pPr>
        <w:ind w:left="709" w:hanging="709"/>
        <w:rPr>
          <w:rFonts w:ascii="Times New Roman" w:hAnsi="Times New Roman" w:cs="Times New Roman"/>
          <w:color w:val="000000" w:themeColor="text1"/>
          <w:sz w:val="24"/>
        </w:rPr>
      </w:pPr>
    </w:p>
    <w:p w14:paraId="393725DD" w14:textId="77777777" w:rsidR="000F0705" w:rsidRPr="00FE2718" w:rsidRDefault="000F0705" w:rsidP="00C7510C">
      <w:pPr>
        <w:pStyle w:val="Ttulo3"/>
      </w:pPr>
      <w:r w:rsidRPr="00FE2718">
        <w:t>É vedada a repactuação dos preços mediante indexação de preços por índices gerais, setoriais ou que reflitam a variação de custos, consoante o disposto no Art. 4º do Decreto nº 2.271/97.</w:t>
      </w:r>
    </w:p>
    <w:p w14:paraId="13B45BF1" w14:textId="77777777" w:rsidR="000F0705" w:rsidRPr="00FE2718" w:rsidRDefault="000F0705" w:rsidP="00785ED6">
      <w:pPr>
        <w:ind w:left="709" w:hanging="709"/>
        <w:rPr>
          <w:rFonts w:ascii="Times New Roman" w:hAnsi="Times New Roman" w:cs="Times New Roman"/>
          <w:color w:val="000000" w:themeColor="text1"/>
          <w:sz w:val="24"/>
        </w:rPr>
      </w:pPr>
    </w:p>
    <w:p w14:paraId="0937D910" w14:textId="77777777" w:rsidR="000F0705" w:rsidRPr="00FE2718" w:rsidRDefault="000F0705" w:rsidP="00C7510C">
      <w:pPr>
        <w:pStyle w:val="Ttulo3"/>
      </w:pPr>
      <w:r w:rsidRPr="00FE2718">
        <w:t>Caso a CONTRATADA não requeira tempestivamente a repactuação e prorrogue o contrato sem pleiteá-la, ocorrerá a preclusão do direito</w:t>
      </w:r>
    </w:p>
    <w:p w14:paraId="3E8EEA3E" w14:textId="77777777" w:rsidR="000F0705" w:rsidRPr="00FE2718" w:rsidRDefault="000F0705" w:rsidP="00785ED6">
      <w:pPr>
        <w:ind w:left="709" w:hanging="709"/>
        <w:rPr>
          <w:rFonts w:ascii="Times New Roman" w:hAnsi="Times New Roman" w:cs="Times New Roman"/>
          <w:color w:val="000000" w:themeColor="text1"/>
          <w:sz w:val="24"/>
        </w:rPr>
      </w:pPr>
    </w:p>
    <w:p w14:paraId="0BBD258B" w14:textId="77777777" w:rsidR="000F0705" w:rsidRPr="00FE2718" w:rsidRDefault="000F0705" w:rsidP="00C7510C">
      <w:pPr>
        <w:pStyle w:val="Ttulo3"/>
      </w:pPr>
      <w:r w:rsidRPr="00FE2718">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7255F0E0" w14:textId="77777777" w:rsidR="000F0705" w:rsidRPr="00FE2718" w:rsidRDefault="000F0705" w:rsidP="00785ED6">
      <w:pPr>
        <w:ind w:left="709" w:hanging="709"/>
        <w:rPr>
          <w:rFonts w:ascii="Times New Roman" w:hAnsi="Times New Roman" w:cs="Times New Roman"/>
          <w:color w:val="000000" w:themeColor="text1"/>
          <w:sz w:val="24"/>
        </w:rPr>
      </w:pPr>
    </w:p>
    <w:p w14:paraId="6606C818" w14:textId="77777777" w:rsidR="000F0705" w:rsidRPr="00FE2718" w:rsidRDefault="000F0705" w:rsidP="000452CC">
      <w:pPr>
        <w:pStyle w:val="Ttulo2"/>
      </w:pPr>
      <w:r w:rsidRPr="00FE2718">
        <w:t>Os demais custos com a execução do serviço, diversos daqueles relacionados à mão-de-obra, tais como materiais e insumos fornecidos serão reajustados anualmente.</w:t>
      </w:r>
    </w:p>
    <w:p w14:paraId="2D373156" w14:textId="77777777" w:rsidR="000F0705" w:rsidRPr="00FE2718" w:rsidRDefault="000F0705" w:rsidP="00785ED6">
      <w:pPr>
        <w:ind w:left="709" w:hanging="709"/>
        <w:rPr>
          <w:rFonts w:ascii="Times New Roman" w:hAnsi="Times New Roman" w:cs="Times New Roman"/>
          <w:color w:val="000000" w:themeColor="text1"/>
          <w:sz w:val="24"/>
        </w:rPr>
      </w:pPr>
    </w:p>
    <w:p w14:paraId="396C8A4F" w14:textId="77777777" w:rsidR="000F0705" w:rsidRPr="00FE2718" w:rsidRDefault="000F0705" w:rsidP="00C7510C">
      <w:pPr>
        <w:pStyle w:val="Ttulo3"/>
      </w:pPr>
      <w:r w:rsidRPr="00FE2718">
        <w:lastRenderedPageBreak/>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1402B8EA" w14:textId="77777777" w:rsidR="000F0705" w:rsidRPr="00FE2718" w:rsidRDefault="000F0705" w:rsidP="00785ED6">
      <w:pPr>
        <w:ind w:left="709" w:hanging="709"/>
        <w:rPr>
          <w:rFonts w:ascii="Times New Roman" w:hAnsi="Times New Roman" w:cs="Times New Roman"/>
          <w:color w:val="000000" w:themeColor="text1"/>
          <w:sz w:val="24"/>
        </w:rPr>
      </w:pPr>
    </w:p>
    <w:p w14:paraId="477CB609" w14:textId="77777777" w:rsidR="000F0705" w:rsidRPr="00FE2718" w:rsidRDefault="000F0705" w:rsidP="000452CC">
      <w:pPr>
        <w:pStyle w:val="Ttulo2"/>
      </w:pPr>
      <w:r w:rsidRPr="00FE2718">
        <w:t>Com base em ocorrências registradas durante a execução do contrato, poderão ser negociados os seguintes itens gerenciáveis: auxílio doença, licença paternidade, faltas legais, acidente de trabalho, aviso prévio indenizado e indenização adicional.</w:t>
      </w:r>
    </w:p>
    <w:p w14:paraId="1660469F" w14:textId="77777777" w:rsidR="000F0705" w:rsidRPr="00FE2718" w:rsidRDefault="000F0705" w:rsidP="00785ED6">
      <w:pPr>
        <w:ind w:left="709" w:hanging="709"/>
        <w:rPr>
          <w:rFonts w:ascii="Times New Roman" w:hAnsi="Times New Roman" w:cs="Times New Roman"/>
          <w:color w:val="000000" w:themeColor="text1"/>
          <w:sz w:val="24"/>
        </w:rPr>
      </w:pPr>
    </w:p>
    <w:p w14:paraId="068202F4" w14:textId="77777777" w:rsidR="00064255" w:rsidRPr="00FE2718" w:rsidRDefault="00064255" w:rsidP="000452CC">
      <w:pPr>
        <w:pStyle w:val="Ttulo2"/>
      </w:pPr>
      <w:r w:rsidRPr="00FE2718">
        <w:t>A partir do segundo ano de vigência do contrato, este terá o percentual do item “aviso prévio trabalhado” revisado, visto que esse custo é pago quase que integralmente no primeiro ano.</w:t>
      </w:r>
    </w:p>
    <w:p w14:paraId="44B7FF2A" w14:textId="77777777" w:rsidR="00064255" w:rsidRPr="00FE2718" w:rsidRDefault="00064255" w:rsidP="00785ED6">
      <w:pPr>
        <w:rPr>
          <w:rFonts w:ascii="Times New Roman" w:hAnsi="Times New Roman" w:cs="Times New Roman"/>
          <w:sz w:val="24"/>
        </w:rPr>
      </w:pPr>
    </w:p>
    <w:p w14:paraId="61C4D4C2" w14:textId="4A553204" w:rsidR="000F0705" w:rsidRDefault="000F0705" w:rsidP="000452CC">
      <w:pPr>
        <w:pStyle w:val="Ttulo2"/>
      </w:pPr>
      <w:r w:rsidRPr="00FE2718">
        <w:t>É vedada a inclusão, por ocasião da repactuação, de benefícios não previstos na proposta inicial, exceto quando se tornarem obrigatórios por força de instrumento legal, sentença normativa, acordo ou convenção coletiva de trabalho.</w:t>
      </w:r>
    </w:p>
    <w:p w14:paraId="416CA05D" w14:textId="77777777" w:rsidR="00E90E7C" w:rsidRPr="00E90E7C" w:rsidRDefault="00E90E7C" w:rsidP="00E90E7C">
      <w:pPr>
        <w:rPr>
          <w:lang w:eastAsia="pt-BR"/>
        </w:rPr>
      </w:pPr>
    </w:p>
    <w:p w14:paraId="572302E6" w14:textId="68FB02BB" w:rsidR="003A2D9B" w:rsidRPr="00FE2718" w:rsidRDefault="003A2D9B" w:rsidP="008A79B6">
      <w:pPr>
        <w:pStyle w:val="Ttulo1"/>
      </w:pPr>
      <w:bookmarkStart w:id="30" w:name="_Toc140142020"/>
      <w:r w:rsidRPr="00FE2718">
        <w:t>FISCALIZAÇÃO</w:t>
      </w:r>
      <w:r w:rsidR="00534579" w:rsidRPr="00FE2718">
        <w:t xml:space="preserve"> E CONTROLE DA EXECUÇÃO DOS SERVIÇOS</w:t>
      </w:r>
      <w:bookmarkEnd w:id="30"/>
    </w:p>
    <w:p w14:paraId="75330506" w14:textId="77777777" w:rsidR="00D270DE" w:rsidRPr="00FE2718" w:rsidRDefault="00D270DE" w:rsidP="000452CC">
      <w:pPr>
        <w:pStyle w:val="Ttulo2"/>
        <w:numPr>
          <w:ilvl w:val="0"/>
          <w:numId w:val="0"/>
        </w:numPr>
        <w:ind w:left="567"/>
      </w:pPr>
    </w:p>
    <w:p w14:paraId="41549E5B" w14:textId="3B736173" w:rsidR="00795DCB" w:rsidRDefault="00795DCB" w:rsidP="000452CC">
      <w:pPr>
        <w:pStyle w:val="Ttulo2"/>
      </w:pPr>
      <w:r w:rsidRPr="00FE2718">
        <w:t xml:space="preserve">A fiscalização dos serviços será feita por empregado formalmente designado, a quem compete verificar se a </w:t>
      </w:r>
      <w:r w:rsidR="0098597C" w:rsidRPr="00FE2718">
        <w:t>CONTRATADA</w:t>
      </w:r>
      <w:r w:rsidRPr="00FE2718">
        <w:t xml:space="preserve"> está executando os trabalhos, observando o contrato e os documentos que o integram e competências definidas no Manual de Contrato.</w:t>
      </w:r>
    </w:p>
    <w:p w14:paraId="546E39D0" w14:textId="77777777" w:rsidR="007E7157" w:rsidRPr="007E7157" w:rsidRDefault="007E7157" w:rsidP="007E7157">
      <w:pPr>
        <w:rPr>
          <w:lang w:eastAsia="pt-BR"/>
        </w:rPr>
      </w:pPr>
    </w:p>
    <w:p w14:paraId="172F9056" w14:textId="23ACD3E1" w:rsidR="007E7157" w:rsidRDefault="007E7157" w:rsidP="000452CC">
      <w:pPr>
        <w:pStyle w:val="Ttulo2"/>
      </w:pPr>
      <w:r w:rsidRPr="0000682C">
        <w:t xml:space="preserve">A Fiscalização terá plenos poderes para agir e decidir perante </w:t>
      </w:r>
      <w:r>
        <w:t>a</w:t>
      </w:r>
      <w:r w:rsidRPr="0000682C">
        <w:t xml:space="preserve"> Contratad</w:t>
      </w:r>
      <w:r>
        <w:t>a</w:t>
      </w:r>
      <w:r w:rsidRPr="0000682C">
        <w:t xml:space="preserve">, inclusive rejeitando serviços que estiverem em desacordo com o contrato. </w:t>
      </w:r>
    </w:p>
    <w:p w14:paraId="3849271F" w14:textId="77777777" w:rsidR="007E7157" w:rsidRPr="007E7157" w:rsidRDefault="007E7157" w:rsidP="007E7157">
      <w:pPr>
        <w:rPr>
          <w:lang w:eastAsia="pt-BR"/>
        </w:rPr>
      </w:pPr>
    </w:p>
    <w:p w14:paraId="16C101FF" w14:textId="696E9591" w:rsidR="007E7157" w:rsidRDefault="007E7157" w:rsidP="000452CC">
      <w:pPr>
        <w:pStyle w:val="Ttulo2"/>
      </w:pPr>
      <w:r>
        <w:t>A</w:t>
      </w:r>
      <w:r w:rsidRPr="0000682C">
        <w:t xml:space="preserve"> Contratad</w:t>
      </w:r>
      <w:r>
        <w:t>a</w:t>
      </w:r>
      <w:r w:rsidRPr="0000682C">
        <w:t xml:space="preserve"> é obrigad</w:t>
      </w:r>
      <w:r>
        <w:t>a</w:t>
      </w:r>
      <w:r w:rsidRPr="0000682C">
        <w:t xml:space="preserve"> a assegurar e facilitar acesso da Fiscalização aos serviços e a todos os elementos que forem necessários ao desempenho de sua missão.</w:t>
      </w:r>
    </w:p>
    <w:p w14:paraId="526CDC8D" w14:textId="77777777" w:rsidR="007E7157" w:rsidRPr="007E7157" w:rsidRDefault="007E7157" w:rsidP="007E7157">
      <w:pPr>
        <w:rPr>
          <w:lang w:eastAsia="pt-BR"/>
        </w:rPr>
      </w:pPr>
    </w:p>
    <w:p w14:paraId="05764372" w14:textId="77777777" w:rsidR="007E7157" w:rsidRPr="0000682C" w:rsidRDefault="007E7157" w:rsidP="000452CC">
      <w:pPr>
        <w:pStyle w:val="Ttulo2"/>
      </w:pPr>
      <w:r>
        <w:t>A</w:t>
      </w:r>
      <w:r w:rsidRPr="0000682C">
        <w:t xml:space="preserve"> Contratad</w:t>
      </w:r>
      <w:r>
        <w:t>a</w:t>
      </w:r>
      <w:r w:rsidRPr="0000682C">
        <w:t xml:space="preserve"> deverá se comunicar com a Fiscalização, por escrito. Mesmo a</w:t>
      </w:r>
      <w:r>
        <w:t>s</w:t>
      </w:r>
      <w:r w:rsidRPr="0000682C">
        <w:t xml:space="preserve"> comunicaç</w:t>
      </w:r>
      <w:r>
        <w:t>ões</w:t>
      </w:r>
      <w:r w:rsidRPr="0000682C">
        <w:t xml:space="preserve"> via telefone devem ser confirmadas, posteriormente, por escrito, através do Setor de Protocolo da Empresa Pública Federal.</w:t>
      </w:r>
    </w:p>
    <w:p w14:paraId="7BFF9622" w14:textId="77777777" w:rsidR="007E7157" w:rsidRPr="007E7157" w:rsidRDefault="007E7157" w:rsidP="007E7157">
      <w:pPr>
        <w:rPr>
          <w:lang w:eastAsia="pt-BR"/>
        </w:rPr>
      </w:pPr>
    </w:p>
    <w:p w14:paraId="08FE9B36" w14:textId="03A1C47F" w:rsidR="00C5160E" w:rsidRPr="00FE2718" w:rsidRDefault="00C5160E" w:rsidP="000452CC">
      <w:pPr>
        <w:pStyle w:val="Ttulo2"/>
      </w:pPr>
      <w:r w:rsidRPr="00FE2718">
        <w:t xml:space="preserve">Fica assegurado aos técnicos da Codevasf o direito </w:t>
      </w:r>
      <w:proofErr w:type="gramStart"/>
      <w:r w:rsidRPr="00FE2718">
        <w:t>de,</w:t>
      </w:r>
      <w:r w:rsidR="00B21316" w:rsidRPr="00FE2718">
        <w:t xml:space="preserve"> </w:t>
      </w:r>
      <w:r w:rsidRPr="00FE2718">
        <w:t>a</w:t>
      </w:r>
      <w:proofErr w:type="gramEnd"/>
      <w:r w:rsidRPr="00FE2718">
        <w:t xml:space="preserve"> seu exclusivo critério, acompanhar, fiscalizar e participar, total ou parcialmente, diretamente ou por meio de terceiros, da execução dos serviços prestados pela </w:t>
      </w:r>
      <w:r w:rsidR="0098597C" w:rsidRPr="00FE2718">
        <w:t>CONTRATADA</w:t>
      </w:r>
      <w:r w:rsidRPr="00FE2718">
        <w:t>, com livre acesso ao local de trabalho para obtenção de quaisquer esclarecimentos julgados necessários à execução dos serviços.</w:t>
      </w:r>
    </w:p>
    <w:p w14:paraId="2A9526AF" w14:textId="77777777" w:rsidR="00782FF7" w:rsidRPr="00FE2718" w:rsidRDefault="00782FF7" w:rsidP="00785ED6">
      <w:pPr>
        <w:ind w:left="567" w:hanging="573"/>
        <w:rPr>
          <w:rFonts w:ascii="Times New Roman" w:hAnsi="Times New Roman" w:cs="Times New Roman"/>
          <w:color w:val="000000" w:themeColor="text1"/>
          <w:sz w:val="24"/>
        </w:rPr>
      </w:pPr>
    </w:p>
    <w:p w14:paraId="36F9C6AA" w14:textId="4B008D59" w:rsidR="00795DCB" w:rsidRPr="00FE2718" w:rsidRDefault="00795DCB" w:rsidP="000452CC">
      <w:pPr>
        <w:pStyle w:val="Ttulo2"/>
      </w:pPr>
      <w:r w:rsidRPr="00FE2718">
        <w:t>A</w:t>
      </w:r>
      <w:r w:rsidR="00B60F4C" w:rsidRPr="00FE2718">
        <w:t xml:space="preserve"> fiscalização deverá a</w:t>
      </w:r>
      <w:r w:rsidRPr="00FE2718">
        <w:t xml:space="preserve">companhar a execução dos serviços objeto do contrato, como representante da </w:t>
      </w:r>
      <w:r w:rsidR="002A6620" w:rsidRPr="00FE2718">
        <w:t>CODEVASF</w:t>
      </w:r>
      <w:r w:rsidRPr="00FE2718">
        <w:t>, de forma a garantir o cumprimento do que foi pactuado, observando para que não haja subcontratação de serviços vedados no instrumento assinado pelas partes.</w:t>
      </w:r>
    </w:p>
    <w:p w14:paraId="27473F5A" w14:textId="77777777" w:rsidR="00782FF7" w:rsidRPr="00FE2718" w:rsidRDefault="00782FF7" w:rsidP="00785ED6">
      <w:pPr>
        <w:ind w:left="567" w:hanging="573"/>
        <w:rPr>
          <w:rFonts w:ascii="Times New Roman" w:hAnsi="Times New Roman" w:cs="Times New Roman"/>
          <w:color w:val="000000" w:themeColor="text1"/>
          <w:sz w:val="24"/>
        </w:rPr>
      </w:pPr>
    </w:p>
    <w:p w14:paraId="73562021" w14:textId="77777777" w:rsidR="00795DCB" w:rsidRPr="00FE2718" w:rsidRDefault="00B60F4C" w:rsidP="000452CC">
      <w:pPr>
        <w:pStyle w:val="Ttulo2"/>
      </w:pPr>
      <w:r w:rsidRPr="00FE2718">
        <w:t>Deverá e</w:t>
      </w:r>
      <w:r w:rsidR="00795DCB" w:rsidRPr="00FE2718">
        <w:t>sclarecer dúvidas ou fornecer informações solicitadas pelo preposto/representante da contratada ou, quando não estiverem sob sua alçada, encaminhá-las a quem compete.</w:t>
      </w:r>
    </w:p>
    <w:p w14:paraId="4A1B9A48" w14:textId="77777777" w:rsidR="00782FF7" w:rsidRPr="00FE2718" w:rsidRDefault="00782FF7" w:rsidP="00785ED6">
      <w:pPr>
        <w:ind w:left="567" w:hanging="573"/>
        <w:rPr>
          <w:rFonts w:ascii="Times New Roman" w:hAnsi="Times New Roman" w:cs="Times New Roman"/>
          <w:color w:val="000000" w:themeColor="text1"/>
          <w:sz w:val="24"/>
        </w:rPr>
      </w:pPr>
    </w:p>
    <w:p w14:paraId="1FFAA595" w14:textId="77777777" w:rsidR="00795DCB" w:rsidRPr="00FE2718" w:rsidRDefault="00B60F4C" w:rsidP="000452CC">
      <w:pPr>
        <w:pStyle w:val="Ttulo2"/>
      </w:pPr>
      <w:r w:rsidRPr="00FE2718">
        <w:t>Deverá c</w:t>
      </w:r>
      <w:r w:rsidR="00795DCB" w:rsidRPr="00FE2718">
        <w:t xml:space="preserve">hecar se a contratada disponibilizou </w:t>
      </w:r>
      <w:r w:rsidR="0012544E" w:rsidRPr="00FE2718">
        <w:t xml:space="preserve">os </w:t>
      </w:r>
      <w:r w:rsidR="00795DCB" w:rsidRPr="00FE2718">
        <w:t>equipamentos e recursos humanos previstos para a execução dos serviços.</w:t>
      </w:r>
    </w:p>
    <w:p w14:paraId="6DAF0E68" w14:textId="77777777" w:rsidR="00782FF7" w:rsidRPr="00FE2718" w:rsidRDefault="00782FF7" w:rsidP="00785ED6">
      <w:pPr>
        <w:ind w:left="567" w:hanging="573"/>
        <w:rPr>
          <w:rFonts w:ascii="Times New Roman" w:hAnsi="Times New Roman" w:cs="Times New Roman"/>
          <w:color w:val="000000" w:themeColor="text1"/>
          <w:sz w:val="24"/>
        </w:rPr>
      </w:pPr>
    </w:p>
    <w:p w14:paraId="6FC89E58" w14:textId="77777777" w:rsidR="00795DCB" w:rsidRPr="00FE2718" w:rsidRDefault="00E57B69" w:rsidP="000452CC">
      <w:pPr>
        <w:pStyle w:val="Ttulo2"/>
      </w:pPr>
      <w:r w:rsidRPr="00FE2718">
        <w:t>E</w:t>
      </w:r>
      <w:r w:rsidR="00795DCB" w:rsidRPr="00FE2718">
        <w:t>xigi</w:t>
      </w:r>
      <w:r w:rsidRPr="00FE2718">
        <w:t>r</w:t>
      </w:r>
      <w:r w:rsidR="00795DCB" w:rsidRPr="00FE2718">
        <w:t xml:space="preserve"> atuação em conformidade com o instrumento do contrato, cobrando a presença</w:t>
      </w:r>
      <w:r w:rsidR="00DF12A4" w:rsidRPr="00FE2718">
        <w:t xml:space="preserve"> de</w:t>
      </w:r>
      <w:r w:rsidR="00795DCB" w:rsidRPr="00FE2718">
        <w:t xml:space="preserve"> técnicos no local da prestação dos serviços, emissão de relatórios, boletins ou outros documentos que se façam necessários ao fiel cumprimento do objeto.</w:t>
      </w:r>
    </w:p>
    <w:p w14:paraId="7E6F8BD4" w14:textId="77777777" w:rsidR="00782FF7" w:rsidRPr="00FE2718" w:rsidRDefault="00782FF7" w:rsidP="00785ED6">
      <w:pPr>
        <w:ind w:left="567" w:hanging="573"/>
        <w:rPr>
          <w:rFonts w:ascii="Times New Roman" w:hAnsi="Times New Roman" w:cs="Times New Roman"/>
          <w:color w:val="000000" w:themeColor="text1"/>
          <w:sz w:val="24"/>
        </w:rPr>
      </w:pPr>
    </w:p>
    <w:p w14:paraId="18543995" w14:textId="77777777" w:rsidR="00795DCB" w:rsidRPr="00FE2718" w:rsidRDefault="00795DCB" w:rsidP="000452CC">
      <w:pPr>
        <w:pStyle w:val="Ttulo2"/>
      </w:pPr>
      <w:r w:rsidRPr="00FE2718">
        <w:t xml:space="preserve">Solicitar da </w:t>
      </w:r>
      <w:r w:rsidR="00F75BF9" w:rsidRPr="00FE2718">
        <w:t>CONTRATADA</w:t>
      </w:r>
      <w:r w:rsidRPr="00FE2718">
        <w:t xml:space="preserve"> a relação de empregados contratados e terceirizados, com as seguintes informações: nome completo, cargo ou função, valor do salário, número do RG e do CPF.</w:t>
      </w:r>
    </w:p>
    <w:p w14:paraId="7231BC74" w14:textId="77777777" w:rsidR="005A6D65" w:rsidRPr="00FE2718" w:rsidRDefault="005A6D65" w:rsidP="00785ED6">
      <w:pPr>
        <w:rPr>
          <w:rFonts w:ascii="Times New Roman" w:hAnsi="Times New Roman" w:cs="Times New Roman"/>
          <w:color w:val="000000" w:themeColor="text1"/>
          <w:sz w:val="24"/>
        </w:rPr>
      </w:pPr>
    </w:p>
    <w:p w14:paraId="7917983C" w14:textId="77777777" w:rsidR="00534579" w:rsidRPr="00FE2718" w:rsidRDefault="00534579" w:rsidP="000452CC">
      <w:pPr>
        <w:pStyle w:val="Ttulo2"/>
      </w:pPr>
      <w:r w:rsidRPr="00FE2718">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r w:rsidR="008B4C1A" w:rsidRPr="00FE2718">
        <w:t>.</w:t>
      </w:r>
    </w:p>
    <w:p w14:paraId="19383DCB" w14:textId="77777777" w:rsidR="00534579" w:rsidRPr="00FE2718" w:rsidRDefault="00534579" w:rsidP="00785ED6">
      <w:pPr>
        <w:rPr>
          <w:rFonts w:ascii="Times New Roman" w:hAnsi="Times New Roman" w:cs="Times New Roman"/>
          <w:color w:val="000000" w:themeColor="text1"/>
          <w:sz w:val="24"/>
        </w:rPr>
      </w:pPr>
    </w:p>
    <w:p w14:paraId="1DA7624D" w14:textId="77777777" w:rsidR="00534579" w:rsidRPr="00FE2718" w:rsidRDefault="00534579" w:rsidP="000452CC">
      <w:pPr>
        <w:pStyle w:val="Ttulo2"/>
      </w:pPr>
      <w:r w:rsidRPr="00FE2718">
        <w:t>O conjunto de atividades de gestão e fiscalização compete ao gestor da execução do contrato, podendo ser auxiliado pela fiscalização técnica, administrativa, setorial e pelo público usuário, de acordo com as seguintes disposições:</w:t>
      </w:r>
    </w:p>
    <w:p w14:paraId="3972D760" w14:textId="77777777" w:rsidR="00534579" w:rsidRPr="00FE2718" w:rsidRDefault="00534579" w:rsidP="00785ED6">
      <w:pPr>
        <w:rPr>
          <w:rFonts w:ascii="Times New Roman" w:hAnsi="Times New Roman" w:cs="Times New Roman"/>
          <w:color w:val="000000" w:themeColor="text1"/>
          <w:sz w:val="24"/>
        </w:rPr>
      </w:pPr>
    </w:p>
    <w:p w14:paraId="05BD4895" w14:textId="4601A2C5" w:rsidR="00534579" w:rsidRPr="00FE2718" w:rsidRDefault="00534579" w:rsidP="00FE73A4">
      <w:pPr>
        <w:pStyle w:val="PargrafodaLista"/>
        <w:spacing w:before="120" w:after="120"/>
        <w:ind w:left="141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I – </w:t>
      </w:r>
      <w:r w:rsidRPr="00FE2718">
        <w:rPr>
          <w:rFonts w:ascii="Times New Roman" w:hAnsi="Times New Roman" w:cs="Times New Roman"/>
          <w:b/>
          <w:bCs/>
          <w:color w:val="000000" w:themeColor="text1"/>
          <w:sz w:val="24"/>
        </w:rPr>
        <w:t>Gestão da Execução do Contrato</w:t>
      </w:r>
      <w:r w:rsidRPr="00FE2718">
        <w:rPr>
          <w:rFonts w:ascii="Times New Roman" w:hAnsi="Times New Roman" w:cs="Times New Roman"/>
          <w:color w:val="000000" w:themeColor="text1"/>
          <w:sz w:val="24"/>
        </w:rPr>
        <w:t>: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r w:rsidR="004852DE">
        <w:rPr>
          <w:rFonts w:ascii="Times New Roman" w:hAnsi="Times New Roman" w:cs="Times New Roman"/>
          <w:color w:val="000000" w:themeColor="text1"/>
          <w:sz w:val="24"/>
        </w:rPr>
        <w:t xml:space="preserve"> </w:t>
      </w:r>
    </w:p>
    <w:p w14:paraId="49963347" w14:textId="77777777" w:rsidR="006F6DCE" w:rsidRPr="00FE2718" w:rsidRDefault="006F6DCE" w:rsidP="00FE73A4">
      <w:pPr>
        <w:pStyle w:val="PargrafodaLista"/>
        <w:spacing w:before="120" w:after="120"/>
        <w:ind w:left="1418"/>
        <w:rPr>
          <w:rFonts w:ascii="Times New Roman" w:hAnsi="Times New Roman" w:cs="Times New Roman"/>
          <w:color w:val="000000" w:themeColor="text1"/>
          <w:sz w:val="24"/>
        </w:rPr>
      </w:pPr>
    </w:p>
    <w:p w14:paraId="2239F8A5" w14:textId="2C60F492" w:rsidR="00534579" w:rsidRPr="00FE2718" w:rsidRDefault="00534579" w:rsidP="00FE73A4">
      <w:pPr>
        <w:pStyle w:val="PargrafodaLista"/>
        <w:spacing w:before="120" w:after="120"/>
        <w:ind w:left="141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II – </w:t>
      </w:r>
      <w:r w:rsidRPr="00FE2718">
        <w:rPr>
          <w:rFonts w:ascii="Times New Roman" w:hAnsi="Times New Roman" w:cs="Times New Roman"/>
          <w:b/>
          <w:bCs/>
          <w:color w:val="000000" w:themeColor="text1"/>
          <w:sz w:val="24"/>
        </w:rPr>
        <w:t>Fiscalização Técnica</w:t>
      </w:r>
      <w:r w:rsidRPr="00FE2718">
        <w:rPr>
          <w:rFonts w:ascii="Times New Roman" w:hAnsi="Times New Roman" w:cs="Times New Roman"/>
          <w:color w:val="000000" w:themeColor="text1"/>
          <w:sz w:val="24"/>
        </w:rPr>
        <w:t>:</w:t>
      </w:r>
      <w:r w:rsidR="004852DE">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r w:rsidR="004852DE">
        <w:rPr>
          <w:rFonts w:ascii="Times New Roman" w:hAnsi="Times New Roman" w:cs="Times New Roman"/>
          <w:color w:val="000000" w:themeColor="text1"/>
          <w:sz w:val="24"/>
        </w:rPr>
        <w:t xml:space="preserve"> </w:t>
      </w:r>
    </w:p>
    <w:p w14:paraId="2504A138" w14:textId="77777777" w:rsidR="006F6DCE" w:rsidRPr="00FE2718" w:rsidRDefault="006F6DCE" w:rsidP="00FE73A4">
      <w:pPr>
        <w:pStyle w:val="PargrafodaLista"/>
        <w:spacing w:before="120" w:after="120"/>
        <w:ind w:left="1418"/>
        <w:rPr>
          <w:rFonts w:ascii="Times New Roman" w:hAnsi="Times New Roman" w:cs="Times New Roman"/>
          <w:color w:val="000000" w:themeColor="text1"/>
          <w:sz w:val="24"/>
        </w:rPr>
      </w:pPr>
    </w:p>
    <w:p w14:paraId="3DA99B90" w14:textId="1EDE6460" w:rsidR="00534579" w:rsidRPr="00FE2718" w:rsidRDefault="00534579" w:rsidP="00FE73A4">
      <w:pPr>
        <w:pStyle w:val="PargrafodaLista"/>
        <w:spacing w:before="120" w:after="120"/>
        <w:ind w:left="141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III – </w:t>
      </w:r>
      <w:r w:rsidRPr="00FE2718">
        <w:rPr>
          <w:rFonts w:ascii="Times New Roman" w:hAnsi="Times New Roman" w:cs="Times New Roman"/>
          <w:b/>
          <w:bCs/>
          <w:color w:val="000000" w:themeColor="text1"/>
          <w:sz w:val="24"/>
        </w:rPr>
        <w:t>Fiscalização Administrativa</w:t>
      </w:r>
      <w:r w:rsidRPr="00FE2718">
        <w:rPr>
          <w:rFonts w:ascii="Times New Roman" w:hAnsi="Times New Roman" w:cs="Times New Roman"/>
          <w:color w:val="000000" w:themeColor="text1"/>
          <w:sz w:val="24"/>
        </w:rPr>
        <w:t>:</w:t>
      </w:r>
      <w:r w:rsidR="004852DE">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é o acompanhamento dos aspectos administrativos da execução dos serviços, quanto às obrigações previdenciárias, fiscais e trabalhistas, bem como quanto às providências tempestivas nos casos de inadimplemento;</w:t>
      </w:r>
      <w:r w:rsidR="004852DE">
        <w:rPr>
          <w:rFonts w:ascii="Times New Roman" w:hAnsi="Times New Roman" w:cs="Times New Roman"/>
          <w:color w:val="000000" w:themeColor="text1"/>
          <w:sz w:val="24"/>
        </w:rPr>
        <w:t xml:space="preserve"> </w:t>
      </w:r>
    </w:p>
    <w:p w14:paraId="2EC1C253" w14:textId="77777777" w:rsidR="006F6DCE" w:rsidRPr="00FE2718" w:rsidRDefault="006F6DCE" w:rsidP="00FE73A4">
      <w:pPr>
        <w:pStyle w:val="PargrafodaLista"/>
        <w:spacing w:before="120" w:after="120"/>
        <w:ind w:left="1418"/>
        <w:rPr>
          <w:rFonts w:ascii="Times New Roman" w:hAnsi="Times New Roman" w:cs="Times New Roman"/>
          <w:color w:val="000000" w:themeColor="text1"/>
          <w:sz w:val="24"/>
        </w:rPr>
      </w:pPr>
    </w:p>
    <w:p w14:paraId="5A48A9EA" w14:textId="02DC4267" w:rsidR="00534579" w:rsidRPr="00FE2718" w:rsidRDefault="00534579" w:rsidP="00FE73A4">
      <w:pPr>
        <w:pStyle w:val="PargrafodaLista"/>
        <w:spacing w:before="120" w:after="120"/>
        <w:ind w:left="141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IV – </w:t>
      </w:r>
      <w:r w:rsidRPr="00FE2718">
        <w:rPr>
          <w:rFonts w:ascii="Times New Roman" w:hAnsi="Times New Roman" w:cs="Times New Roman"/>
          <w:b/>
          <w:bCs/>
          <w:color w:val="000000" w:themeColor="text1"/>
          <w:sz w:val="24"/>
        </w:rPr>
        <w:t>Fiscalização Setorial</w:t>
      </w:r>
      <w:r w:rsidRPr="00FE2718">
        <w:rPr>
          <w:rFonts w:ascii="Times New Roman" w:hAnsi="Times New Roman" w:cs="Times New Roman"/>
          <w:color w:val="000000" w:themeColor="text1"/>
          <w:sz w:val="24"/>
        </w:rPr>
        <w:t>: é o acompanhamento da execução do contrato nos aspectos técnicos ou administrativos, quando a prestação dos serviços ocorrer concomitantemente em setores distintos ou em unidades desconcentradas de um mesmo órgão ou entidade; e</w:t>
      </w:r>
      <w:r w:rsidR="004852DE">
        <w:rPr>
          <w:rFonts w:ascii="Times New Roman" w:hAnsi="Times New Roman" w:cs="Times New Roman"/>
          <w:color w:val="000000" w:themeColor="text1"/>
          <w:sz w:val="24"/>
        </w:rPr>
        <w:t xml:space="preserve"> </w:t>
      </w:r>
    </w:p>
    <w:p w14:paraId="30AB65F4" w14:textId="77777777" w:rsidR="006F6DCE" w:rsidRPr="00FE2718" w:rsidRDefault="006F6DCE" w:rsidP="00FE73A4">
      <w:pPr>
        <w:pStyle w:val="PargrafodaLista"/>
        <w:spacing w:before="120" w:after="120"/>
        <w:ind w:left="1418"/>
        <w:rPr>
          <w:rFonts w:ascii="Times New Roman" w:hAnsi="Times New Roman" w:cs="Times New Roman"/>
          <w:color w:val="000000" w:themeColor="text1"/>
          <w:sz w:val="24"/>
        </w:rPr>
      </w:pPr>
    </w:p>
    <w:p w14:paraId="3A73035A" w14:textId="77777777" w:rsidR="00534579" w:rsidRPr="00FE2718" w:rsidRDefault="00534579" w:rsidP="00AD2FF1">
      <w:pPr>
        <w:pStyle w:val="PargrafodaLista"/>
        <w:spacing w:before="120" w:after="120"/>
        <w:ind w:left="141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V - </w:t>
      </w:r>
      <w:r w:rsidRPr="00FE2718">
        <w:rPr>
          <w:rFonts w:ascii="Times New Roman" w:hAnsi="Times New Roman" w:cs="Times New Roman"/>
          <w:b/>
          <w:bCs/>
          <w:color w:val="000000" w:themeColor="text1"/>
          <w:sz w:val="24"/>
        </w:rPr>
        <w:t>Fiscalização pelo Público Usuário</w:t>
      </w:r>
      <w:r w:rsidRPr="00FE2718">
        <w:rPr>
          <w:rFonts w:ascii="Times New Roman" w:hAnsi="Times New Roman" w:cs="Times New Roman"/>
          <w:color w:val="000000" w:themeColor="text1"/>
          <w:sz w:val="24"/>
        </w:rPr>
        <w:t xml:space="preserve">: é o acompanhamento da execução contratual por pesquisa de satisfação junto ao usuário, com o objetivo de aferir </w:t>
      </w:r>
      <w:r w:rsidRPr="00FE2718">
        <w:rPr>
          <w:rFonts w:ascii="Times New Roman" w:hAnsi="Times New Roman" w:cs="Times New Roman"/>
          <w:color w:val="000000" w:themeColor="text1"/>
          <w:sz w:val="24"/>
        </w:rPr>
        <w:lastRenderedPageBreak/>
        <w:t>os resultados da prestação dos serviços, os recursos materiais e os procedimentos utilizados pela contratada, quando for o caso, ou outro fator determinante para a avaliação dos aspectos qualitativos do objeto.</w:t>
      </w:r>
    </w:p>
    <w:p w14:paraId="695478FF" w14:textId="77777777" w:rsidR="00534579" w:rsidRPr="00FE2718" w:rsidRDefault="00534579" w:rsidP="000452CC">
      <w:pPr>
        <w:pStyle w:val="Ttulo2"/>
      </w:pPr>
      <w:r w:rsidRPr="00FE2718">
        <w:t>Quando a contratação exigir fiscalização setorial, o órgão ou entidade deverá designar representantes nesses locais para atuarem como fiscais setoriais.</w:t>
      </w:r>
    </w:p>
    <w:p w14:paraId="68B2BEA7" w14:textId="77777777" w:rsidR="00534579" w:rsidRPr="00FE2718" w:rsidRDefault="00534579" w:rsidP="00785ED6">
      <w:pPr>
        <w:rPr>
          <w:rFonts w:ascii="Times New Roman" w:hAnsi="Times New Roman" w:cs="Times New Roman"/>
          <w:color w:val="000000" w:themeColor="text1"/>
          <w:sz w:val="24"/>
        </w:rPr>
      </w:pPr>
    </w:p>
    <w:p w14:paraId="2C48FBB7" w14:textId="77777777" w:rsidR="00534579" w:rsidRPr="00FE2718" w:rsidRDefault="009666FD" w:rsidP="000452CC">
      <w:pPr>
        <w:pStyle w:val="Ttulo2"/>
      </w:pPr>
      <w:r w:rsidRPr="00FE2718">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06ED564E" w14:textId="77777777" w:rsidR="009666FD" w:rsidRPr="00FE2718" w:rsidRDefault="009666FD" w:rsidP="00785ED6">
      <w:pPr>
        <w:rPr>
          <w:rFonts w:ascii="Times New Roman" w:hAnsi="Times New Roman" w:cs="Times New Roman"/>
          <w:color w:val="000000" w:themeColor="text1"/>
          <w:sz w:val="24"/>
        </w:rPr>
      </w:pPr>
    </w:p>
    <w:p w14:paraId="5A149200" w14:textId="77777777" w:rsidR="00534579" w:rsidRPr="00FE2718" w:rsidRDefault="009666FD" w:rsidP="000452CC">
      <w:pPr>
        <w:pStyle w:val="Ttulo2"/>
      </w:pPr>
      <w:r w:rsidRPr="00FE2718">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231F585" w14:textId="77777777" w:rsidR="009666FD" w:rsidRPr="00FE2718" w:rsidRDefault="009666FD" w:rsidP="00785ED6">
      <w:pPr>
        <w:rPr>
          <w:rFonts w:ascii="Times New Roman" w:hAnsi="Times New Roman" w:cs="Times New Roman"/>
          <w:color w:val="000000" w:themeColor="text1"/>
          <w:sz w:val="24"/>
        </w:rPr>
      </w:pPr>
    </w:p>
    <w:p w14:paraId="31A4E242" w14:textId="77777777" w:rsidR="00534579" w:rsidRPr="00FE2718" w:rsidRDefault="009666FD" w:rsidP="000452CC">
      <w:pPr>
        <w:pStyle w:val="Ttulo2"/>
      </w:pPr>
      <w:r w:rsidRPr="00FE2718">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1D88C9E2" w14:textId="77777777" w:rsidR="009666FD" w:rsidRPr="00FE2718" w:rsidRDefault="009666FD" w:rsidP="00785ED6">
      <w:pPr>
        <w:ind w:left="993" w:hanging="999"/>
        <w:rPr>
          <w:rFonts w:ascii="Times New Roman" w:hAnsi="Times New Roman" w:cs="Times New Roman"/>
          <w:color w:val="000000" w:themeColor="text1"/>
          <w:sz w:val="24"/>
        </w:rPr>
      </w:pPr>
    </w:p>
    <w:p w14:paraId="23B596A7" w14:textId="77777777" w:rsidR="00534579" w:rsidRPr="00FE2718" w:rsidRDefault="009666FD" w:rsidP="00C7510C">
      <w:pPr>
        <w:pStyle w:val="Ttulo3"/>
      </w:pPr>
      <w:r w:rsidRPr="00FE2718">
        <w:t>No primeiro mês da prestação dos serviços, a CONTRATADA deverá apresentar a seguinte documentação</w:t>
      </w:r>
      <w:r w:rsidR="0098100A" w:rsidRPr="00FE2718">
        <w:t>:</w:t>
      </w:r>
    </w:p>
    <w:p w14:paraId="08615D50" w14:textId="77777777" w:rsidR="009666FD" w:rsidRPr="00FE2718" w:rsidRDefault="009666FD" w:rsidP="00785ED6">
      <w:pPr>
        <w:ind w:left="993" w:hanging="999"/>
        <w:rPr>
          <w:rFonts w:ascii="Times New Roman" w:hAnsi="Times New Roman" w:cs="Times New Roman"/>
          <w:color w:val="000000" w:themeColor="text1"/>
          <w:sz w:val="24"/>
        </w:rPr>
      </w:pPr>
    </w:p>
    <w:p w14:paraId="1A4574F8" w14:textId="77777777" w:rsidR="00534579" w:rsidRPr="00FE2718" w:rsidRDefault="009666FD" w:rsidP="00C7510C">
      <w:pPr>
        <w:pStyle w:val="Ttulo4"/>
      </w:pPr>
      <w:r w:rsidRPr="00FE2718">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75A51CB1" w14:textId="77777777" w:rsidR="005A6D65" w:rsidRPr="00FE2718" w:rsidRDefault="005A6D65" w:rsidP="00785ED6">
      <w:pPr>
        <w:ind w:left="993" w:hanging="999"/>
        <w:rPr>
          <w:rFonts w:ascii="Times New Roman" w:hAnsi="Times New Roman" w:cs="Times New Roman"/>
          <w:color w:val="000000" w:themeColor="text1"/>
          <w:sz w:val="24"/>
        </w:rPr>
      </w:pPr>
    </w:p>
    <w:p w14:paraId="5A4AA0E5" w14:textId="28856661" w:rsidR="00534579" w:rsidRPr="00FE2718" w:rsidRDefault="009666FD" w:rsidP="00C7510C">
      <w:pPr>
        <w:pStyle w:val="Ttulo4"/>
      </w:pPr>
      <w:r w:rsidRPr="00FE2718">
        <w:t>Cópia da Carteira de Trabalho e Previdência Social (CTPS) dos empregados admitidos e dos responsáveis técnicos pela execução dos serviços, quando for o caso, devidamente assinada pela CONTRATADA;</w:t>
      </w:r>
      <w:r w:rsidR="00276F36">
        <w:t xml:space="preserve"> </w:t>
      </w:r>
    </w:p>
    <w:p w14:paraId="7C0B4EEC" w14:textId="77777777" w:rsidR="00782FF7" w:rsidRPr="00FE2718" w:rsidRDefault="00782FF7" w:rsidP="00785ED6">
      <w:pPr>
        <w:ind w:left="993" w:hanging="999"/>
        <w:rPr>
          <w:rFonts w:ascii="Times New Roman" w:hAnsi="Times New Roman" w:cs="Times New Roman"/>
          <w:color w:val="000000" w:themeColor="text1"/>
          <w:sz w:val="24"/>
        </w:rPr>
      </w:pPr>
    </w:p>
    <w:p w14:paraId="1CF2FB05" w14:textId="50754564" w:rsidR="00BA145C" w:rsidRPr="00FE2718" w:rsidRDefault="009666FD" w:rsidP="00C7510C">
      <w:pPr>
        <w:pStyle w:val="Ttulo4"/>
      </w:pPr>
      <w:r w:rsidRPr="00FE2718">
        <w:t>Exames médicos admissionais dos empregados da CONTRATADA que prestarão os serviços</w:t>
      </w:r>
      <w:r w:rsidR="00EF2655" w:rsidRPr="00FE2718">
        <w:t>.</w:t>
      </w:r>
    </w:p>
    <w:p w14:paraId="1A5CE09F" w14:textId="77777777" w:rsidR="009666FD" w:rsidRPr="00FE2718" w:rsidRDefault="009666FD" w:rsidP="00785ED6">
      <w:pPr>
        <w:ind w:left="993" w:hanging="999"/>
        <w:rPr>
          <w:rFonts w:ascii="Times New Roman" w:hAnsi="Times New Roman" w:cs="Times New Roman"/>
          <w:color w:val="000000" w:themeColor="text1"/>
          <w:sz w:val="24"/>
        </w:rPr>
      </w:pPr>
    </w:p>
    <w:p w14:paraId="7821FD0A" w14:textId="1C943485" w:rsidR="009666FD" w:rsidRPr="00FE2718" w:rsidRDefault="009666FD" w:rsidP="00C7510C">
      <w:pPr>
        <w:pStyle w:val="Ttulo3"/>
      </w:pPr>
      <w:r w:rsidRPr="00FE2718">
        <w:t>Quando da extinção ou rescisão do contrato, após o último mês de prestação dos serviços, no prazo definido no contrato:</w:t>
      </w:r>
      <w:r w:rsidR="004852DE">
        <w:t xml:space="preserve"> </w:t>
      </w:r>
    </w:p>
    <w:p w14:paraId="4AF55B33" w14:textId="77777777" w:rsidR="009666FD" w:rsidRPr="00FE2718" w:rsidRDefault="009666FD" w:rsidP="00785ED6">
      <w:pPr>
        <w:ind w:left="709" w:hanging="715"/>
        <w:rPr>
          <w:rFonts w:ascii="Times New Roman" w:hAnsi="Times New Roman" w:cs="Times New Roman"/>
          <w:color w:val="000000" w:themeColor="text1"/>
          <w:sz w:val="24"/>
        </w:rPr>
      </w:pPr>
    </w:p>
    <w:p w14:paraId="41B88307" w14:textId="77777777" w:rsidR="009666FD" w:rsidRPr="00FE2718" w:rsidRDefault="000833DA" w:rsidP="00C7510C">
      <w:pPr>
        <w:pStyle w:val="Ttulo4"/>
      </w:pPr>
      <w:r w:rsidRPr="00FE2718">
        <w:t>T</w:t>
      </w:r>
      <w:r w:rsidR="009666FD" w:rsidRPr="00FE2718">
        <w:t>ermos de rescisão dos contratos de trabalho dos empregados prestadores de serviço, devidamente homologados, quando exigível pelo sindicato da categoria;</w:t>
      </w:r>
    </w:p>
    <w:p w14:paraId="5E8772AA" w14:textId="77777777" w:rsidR="009666FD" w:rsidRPr="00FE2718" w:rsidRDefault="009666FD" w:rsidP="00785ED6">
      <w:pPr>
        <w:ind w:left="709" w:hanging="715"/>
        <w:rPr>
          <w:rFonts w:ascii="Times New Roman" w:hAnsi="Times New Roman" w:cs="Times New Roman"/>
          <w:color w:val="000000" w:themeColor="text1"/>
          <w:sz w:val="24"/>
        </w:rPr>
      </w:pPr>
    </w:p>
    <w:p w14:paraId="0D46DCC5" w14:textId="77777777" w:rsidR="009666FD" w:rsidRPr="00FE2718" w:rsidRDefault="000833DA" w:rsidP="00C7510C">
      <w:pPr>
        <w:pStyle w:val="Ttulo4"/>
      </w:pPr>
      <w:r w:rsidRPr="00FE2718">
        <w:t>G</w:t>
      </w:r>
      <w:r w:rsidR="009666FD" w:rsidRPr="00FE2718">
        <w:t>uias de recolhimento da contribuição previdenciária e do FGTS, referentes às rescisões contratuais;</w:t>
      </w:r>
    </w:p>
    <w:p w14:paraId="72903274" w14:textId="77777777" w:rsidR="009666FD" w:rsidRPr="00FE2718" w:rsidRDefault="009666FD" w:rsidP="00785ED6">
      <w:pPr>
        <w:ind w:left="709" w:hanging="715"/>
        <w:rPr>
          <w:rFonts w:ascii="Times New Roman" w:hAnsi="Times New Roman" w:cs="Times New Roman"/>
          <w:color w:val="000000" w:themeColor="text1"/>
          <w:sz w:val="24"/>
        </w:rPr>
      </w:pPr>
    </w:p>
    <w:p w14:paraId="20EC7185" w14:textId="77777777" w:rsidR="009666FD" w:rsidRPr="00FE2718" w:rsidRDefault="000833DA" w:rsidP="00C7510C">
      <w:pPr>
        <w:pStyle w:val="Ttulo4"/>
      </w:pPr>
      <w:r w:rsidRPr="00FE2718">
        <w:lastRenderedPageBreak/>
        <w:t>E</w:t>
      </w:r>
      <w:r w:rsidR="009666FD" w:rsidRPr="00FE2718">
        <w:t>xtratos dos depósitos efetuados nas contas vinculadas individuais do FGTS de cada empregado dispensado;</w:t>
      </w:r>
    </w:p>
    <w:p w14:paraId="29CBCC04" w14:textId="77777777" w:rsidR="009666FD" w:rsidRPr="00FE2718" w:rsidRDefault="009666FD" w:rsidP="00785ED6">
      <w:pPr>
        <w:ind w:left="709" w:hanging="715"/>
        <w:rPr>
          <w:rFonts w:ascii="Times New Roman" w:hAnsi="Times New Roman" w:cs="Times New Roman"/>
          <w:color w:val="000000" w:themeColor="text1"/>
          <w:sz w:val="24"/>
        </w:rPr>
      </w:pPr>
    </w:p>
    <w:p w14:paraId="0A5E80FC" w14:textId="776CCEBB" w:rsidR="009666FD" w:rsidRPr="00FE2718" w:rsidRDefault="000833DA" w:rsidP="00C7510C">
      <w:pPr>
        <w:pStyle w:val="Ttulo4"/>
      </w:pPr>
      <w:r w:rsidRPr="00FE2718">
        <w:t>E</w:t>
      </w:r>
      <w:r w:rsidR="009666FD" w:rsidRPr="00FE2718">
        <w:t>xames médicos demissionais dos empregados dispensados.</w:t>
      </w:r>
      <w:r w:rsidR="004852DE">
        <w:t xml:space="preserve"> </w:t>
      </w:r>
    </w:p>
    <w:p w14:paraId="6686FA9E" w14:textId="77777777" w:rsidR="009666FD" w:rsidRPr="00FE2718" w:rsidRDefault="009666FD" w:rsidP="00C7510C">
      <w:pPr>
        <w:pStyle w:val="Ttulo4"/>
        <w:numPr>
          <w:ilvl w:val="0"/>
          <w:numId w:val="0"/>
        </w:numPr>
        <w:ind w:left="709"/>
      </w:pPr>
    </w:p>
    <w:p w14:paraId="63496CA4" w14:textId="77777777" w:rsidR="00877703" w:rsidRPr="00FE2718" w:rsidRDefault="00877703" w:rsidP="000452CC">
      <w:pPr>
        <w:pStyle w:val="Ttulo2"/>
      </w:pPr>
      <w:r w:rsidRPr="00FE2718">
        <w:t xml:space="preserve">A CONTRATANTE deverá analisar a documentação do item </w:t>
      </w:r>
      <w:r w:rsidR="005A6D65" w:rsidRPr="00FE2718">
        <w:t>13.7</w:t>
      </w:r>
      <w:r w:rsidRPr="00FE2718">
        <w:t xml:space="preserve"> no prazo de 30 (trinta) dias após o recebimento dos documentos, prorrogáveis por mais 30 (trinta) dias, justificadamente.</w:t>
      </w:r>
    </w:p>
    <w:p w14:paraId="12D9C957" w14:textId="77777777" w:rsidR="00877703" w:rsidRPr="00FE2718" w:rsidRDefault="00877703" w:rsidP="00785ED6">
      <w:pPr>
        <w:ind w:left="709" w:hanging="715"/>
        <w:rPr>
          <w:rFonts w:ascii="Times New Roman" w:hAnsi="Times New Roman" w:cs="Times New Roman"/>
          <w:color w:val="000000" w:themeColor="text1"/>
          <w:sz w:val="24"/>
        </w:rPr>
      </w:pPr>
    </w:p>
    <w:p w14:paraId="480DC873" w14:textId="77777777" w:rsidR="009666FD" w:rsidRPr="00FE2718" w:rsidRDefault="00877703" w:rsidP="000452CC">
      <w:pPr>
        <w:pStyle w:val="Ttulo2"/>
      </w:pPr>
      <w:r w:rsidRPr="00FE2718">
        <w:t>No caso de sociedades diversas, tais como as Organizações Sociais Civis de Interesse Público (</w:t>
      </w:r>
      <w:proofErr w:type="spellStart"/>
      <w:r w:rsidRPr="00FE2718">
        <w:t>Oscip’s</w:t>
      </w:r>
      <w:proofErr w:type="spellEnd"/>
      <w:r w:rsidRPr="00FE2718">
        <w:t>) e as Organizações Sociais, será exigida a comprovação de atendimento a eventuais obrigações decorrentes da legislação que rege as respectivas organizações.</w:t>
      </w:r>
    </w:p>
    <w:p w14:paraId="53CFC64F" w14:textId="77777777" w:rsidR="00877703" w:rsidRPr="00FE2718" w:rsidRDefault="00877703" w:rsidP="00785ED6">
      <w:pPr>
        <w:ind w:left="709" w:hanging="715"/>
        <w:rPr>
          <w:rFonts w:ascii="Times New Roman" w:hAnsi="Times New Roman" w:cs="Times New Roman"/>
          <w:color w:val="000000" w:themeColor="text1"/>
          <w:sz w:val="24"/>
        </w:rPr>
      </w:pPr>
    </w:p>
    <w:p w14:paraId="64F79911" w14:textId="77777777" w:rsidR="009666FD" w:rsidRPr="00FE2718" w:rsidRDefault="00877703" w:rsidP="000452CC">
      <w:pPr>
        <w:pStyle w:val="Ttulo2"/>
      </w:pPr>
      <w:r w:rsidRPr="00FE2718">
        <w:t xml:space="preserve">Sempre que houver admissão de novos empregados pela contratada, os documentos elencados no subitem </w:t>
      </w:r>
      <w:r w:rsidR="005A6D65" w:rsidRPr="00FE2718">
        <w:t>13.7</w:t>
      </w:r>
      <w:r w:rsidRPr="00FE2718">
        <w:t xml:space="preserve"> acima deverão ser apresentados</w:t>
      </w:r>
      <w:r w:rsidR="004F06E3" w:rsidRPr="00FE2718">
        <w:t>.</w:t>
      </w:r>
    </w:p>
    <w:p w14:paraId="09B80F40" w14:textId="77777777" w:rsidR="009666FD" w:rsidRPr="00FE2718" w:rsidRDefault="009666FD" w:rsidP="000452CC">
      <w:pPr>
        <w:pStyle w:val="Ttulo2"/>
        <w:numPr>
          <w:ilvl w:val="0"/>
          <w:numId w:val="0"/>
        </w:numPr>
        <w:ind w:left="709"/>
      </w:pPr>
    </w:p>
    <w:p w14:paraId="752DB734" w14:textId="77777777" w:rsidR="00877703" w:rsidRPr="00FE2718" w:rsidRDefault="00877703" w:rsidP="000452CC">
      <w:pPr>
        <w:pStyle w:val="Ttulo2"/>
      </w:pPr>
      <w:r w:rsidRPr="00FE2718">
        <w:t>Em caso de indício de irregularidade no recolhimento das contribuições previdenciárias, os fiscais ou gestores do contrato deverão oficiar à Receita Federal do Brasil (RFB).</w:t>
      </w:r>
    </w:p>
    <w:p w14:paraId="75DA457E" w14:textId="77777777" w:rsidR="00877703" w:rsidRPr="00FE2718" w:rsidRDefault="00877703" w:rsidP="00785ED6">
      <w:pPr>
        <w:ind w:left="709" w:hanging="715"/>
        <w:rPr>
          <w:rFonts w:ascii="Times New Roman" w:hAnsi="Times New Roman" w:cs="Times New Roman"/>
          <w:color w:val="000000" w:themeColor="text1"/>
          <w:sz w:val="24"/>
        </w:rPr>
      </w:pPr>
    </w:p>
    <w:p w14:paraId="51A8D980" w14:textId="77777777" w:rsidR="00877703" w:rsidRPr="00FE2718" w:rsidRDefault="00877703" w:rsidP="000452CC">
      <w:pPr>
        <w:pStyle w:val="Ttulo2"/>
      </w:pPr>
      <w:r w:rsidRPr="00FE2718">
        <w:t>Em caso de indício de irregularidade no recolhimento da contribuição para o FGTS, os fiscais ou gestores do contrato deverão oficiar ao Ministério do Trabalho</w:t>
      </w:r>
      <w:r w:rsidR="004F06E3" w:rsidRPr="00FE2718">
        <w:t>.</w:t>
      </w:r>
    </w:p>
    <w:p w14:paraId="55ACDE89" w14:textId="77777777" w:rsidR="00877703" w:rsidRPr="00FE2718" w:rsidRDefault="00877703" w:rsidP="00785ED6">
      <w:pPr>
        <w:ind w:left="709" w:hanging="715"/>
        <w:rPr>
          <w:rFonts w:ascii="Times New Roman" w:hAnsi="Times New Roman" w:cs="Times New Roman"/>
          <w:color w:val="000000" w:themeColor="text1"/>
          <w:sz w:val="24"/>
        </w:rPr>
      </w:pPr>
    </w:p>
    <w:p w14:paraId="63E22235" w14:textId="77777777" w:rsidR="00877703" w:rsidRPr="00FE2718" w:rsidRDefault="00877703" w:rsidP="000452CC">
      <w:pPr>
        <w:pStyle w:val="Ttulo2"/>
      </w:pPr>
      <w:r w:rsidRPr="00FE2718">
        <w:t>O descumprimento das obrigações trabalhistas ou a não manutenção das condições de habilitação pela CONTRATADA poderá dar ensejo à rescisão contratual, sem prejuízo das demais sanções.</w:t>
      </w:r>
    </w:p>
    <w:p w14:paraId="75472F6E" w14:textId="77777777" w:rsidR="00877703" w:rsidRPr="00FE2718" w:rsidRDefault="00877703" w:rsidP="00785ED6">
      <w:pPr>
        <w:ind w:left="709" w:hanging="715"/>
        <w:rPr>
          <w:rFonts w:ascii="Times New Roman" w:hAnsi="Times New Roman" w:cs="Times New Roman"/>
          <w:color w:val="000000" w:themeColor="text1"/>
          <w:sz w:val="24"/>
        </w:rPr>
      </w:pPr>
    </w:p>
    <w:p w14:paraId="46F3898B" w14:textId="77777777" w:rsidR="00877703" w:rsidRPr="00FE2718" w:rsidRDefault="00877703" w:rsidP="000452CC">
      <w:pPr>
        <w:pStyle w:val="Ttulo2"/>
      </w:pPr>
      <w:r w:rsidRPr="00FE2718">
        <w:t xml:space="preserve">A CONTRATANTE poderá conceder prazo para que a CONTRATADA regularize suas obrigações trabalhistas ou suas </w:t>
      </w:r>
      <w:r w:rsidR="00331696" w:rsidRPr="00FE2718">
        <w:t>condições</w:t>
      </w:r>
      <w:r w:rsidRPr="00FE2718">
        <w:t xml:space="preserve"> de habilitação, sob pena de rescisão contratual, quando não identificar má-fé ou a incapacidade de correção.</w:t>
      </w:r>
    </w:p>
    <w:p w14:paraId="07F079A2" w14:textId="77777777" w:rsidR="00877703" w:rsidRPr="00FE2718" w:rsidRDefault="00877703" w:rsidP="00785ED6">
      <w:pPr>
        <w:ind w:left="709" w:hanging="715"/>
        <w:rPr>
          <w:rFonts w:ascii="Times New Roman" w:hAnsi="Times New Roman" w:cs="Times New Roman"/>
          <w:color w:val="000000" w:themeColor="text1"/>
          <w:sz w:val="24"/>
        </w:rPr>
      </w:pPr>
    </w:p>
    <w:p w14:paraId="2F76F10D" w14:textId="77777777" w:rsidR="00877703" w:rsidRPr="00FE2718" w:rsidRDefault="00877703" w:rsidP="000452CC">
      <w:pPr>
        <w:pStyle w:val="Ttulo2"/>
      </w:pPr>
      <w:r w:rsidRPr="00FE2718">
        <w:t>Além das disposições acima citadas, a fiscalização administrativa observará, ainda, as seguintes diretrizes:</w:t>
      </w:r>
    </w:p>
    <w:p w14:paraId="010A5838" w14:textId="77777777" w:rsidR="00877703" w:rsidRPr="00FE2718" w:rsidRDefault="00877703" w:rsidP="00785ED6">
      <w:pPr>
        <w:ind w:left="709" w:hanging="715"/>
        <w:rPr>
          <w:rFonts w:ascii="Times New Roman" w:hAnsi="Times New Roman" w:cs="Times New Roman"/>
          <w:color w:val="000000" w:themeColor="text1"/>
          <w:sz w:val="24"/>
        </w:rPr>
      </w:pPr>
    </w:p>
    <w:p w14:paraId="04E6FD51" w14:textId="77777777" w:rsidR="00877703" w:rsidRPr="00FE2718" w:rsidRDefault="00877703" w:rsidP="00C7510C">
      <w:pPr>
        <w:pStyle w:val="Ttulo3"/>
      </w:pPr>
      <w:r w:rsidRPr="00FE2718">
        <w:t>Fiscalização inicial (no momento em que a prestação de serviços é iniciada):</w:t>
      </w:r>
    </w:p>
    <w:p w14:paraId="2C90BCE8"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47ABE342" w14:textId="77777777" w:rsidR="00AE6193" w:rsidRPr="00FE2718" w:rsidRDefault="00AE6193" w:rsidP="00E62224">
      <w:pPr>
        <w:pStyle w:val="PargrafodaLista"/>
        <w:spacing w:before="100" w:beforeAutospacing="1" w:after="100" w:afterAutospacing="1"/>
        <w:ind w:left="2410"/>
        <w:rPr>
          <w:rFonts w:ascii="Times New Roman" w:hAnsi="Times New Roman" w:cs="Times New Roman"/>
          <w:color w:val="000000" w:themeColor="text1"/>
          <w:sz w:val="24"/>
        </w:rPr>
      </w:pPr>
    </w:p>
    <w:p w14:paraId="283A46C3"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Todas as anotações contidas na CTPS dos empregados serão conferidas, a fim de que se possa verificar se as informações nelas </w:t>
      </w:r>
      <w:r w:rsidRPr="00FE2718">
        <w:rPr>
          <w:rFonts w:ascii="Times New Roman" w:hAnsi="Times New Roman" w:cs="Times New Roman"/>
          <w:color w:val="000000" w:themeColor="text1"/>
          <w:sz w:val="24"/>
        </w:rPr>
        <w:lastRenderedPageBreak/>
        <w:t>inseridas coincidem com as informações fornecidas pela CONTRATADA e pelo empregado;</w:t>
      </w:r>
    </w:p>
    <w:p w14:paraId="5EB978A9" w14:textId="77777777" w:rsidR="00AE6193" w:rsidRPr="00FE2718" w:rsidRDefault="00AE6193" w:rsidP="00E62224">
      <w:pPr>
        <w:pStyle w:val="PargrafodaLista"/>
        <w:spacing w:before="100" w:beforeAutospacing="1" w:after="100" w:afterAutospacing="1"/>
        <w:ind w:left="2410"/>
        <w:rPr>
          <w:rFonts w:ascii="Times New Roman" w:hAnsi="Times New Roman" w:cs="Times New Roman"/>
          <w:color w:val="000000" w:themeColor="text1"/>
          <w:sz w:val="24"/>
        </w:rPr>
      </w:pPr>
    </w:p>
    <w:p w14:paraId="0C56D2B9"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 número de terceirizados por função deve coincidir com o previsto no contrato administrativo;</w:t>
      </w:r>
    </w:p>
    <w:p w14:paraId="79DEC930" w14:textId="77777777" w:rsidR="00AE6193" w:rsidRPr="00FE2718" w:rsidRDefault="00AE6193" w:rsidP="00E62224">
      <w:pPr>
        <w:pStyle w:val="PargrafodaLista"/>
        <w:ind w:left="2410"/>
        <w:rPr>
          <w:rFonts w:ascii="Times New Roman" w:hAnsi="Times New Roman" w:cs="Times New Roman"/>
          <w:color w:val="000000" w:themeColor="text1"/>
          <w:sz w:val="24"/>
        </w:rPr>
      </w:pPr>
    </w:p>
    <w:p w14:paraId="72D9294D"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 salário não pode ser inferior ao previsto no contrato administrativo e na Convenção Coletiva de Trabalho da Categoria (CCT);</w:t>
      </w:r>
    </w:p>
    <w:p w14:paraId="10125A59" w14:textId="77777777" w:rsidR="00AE6193" w:rsidRPr="00FE2718" w:rsidRDefault="00AE6193" w:rsidP="00E62224">
      <w:pPr>
        <w:pStyle w:val="PargrafodaLista"/>
        <w:ind w:left="2410"/>
        <w:rPr>
          <w:rFonts w:ascii="Times New Roman" w:hAnsi="Times New Roman" w:cs="Times New Roman"/>
          <w:color w:val="000000" w:themeColor="text1"/>
          <w:sz w:val="24"/>
        </w:rPr>
      </w:pPr>
    </w:p>
    <w:p w14:paraId="2B20C70C"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Serão consultadas eventuais obrigações adicionais constantes na CCT para a CONTRATADA;</w:t>
      </w:r>
    </w:p>
    <w:p w14:paraId="2380F279" w14:textId="77777777" w:rsidR="00AE6193" w:rsidRPr="00FE2718" w:rsidRDefault="00AE6193" w:rsidP="00E62224">
      <w:pPr>
        <w:pStyle w:val="PargrafodaLista"/>
        <w:ind w:left="2410"/>
        <w:rPr>
          <w:rFonts w:ascii="Times New Roman" w:hAnsi="Times New Roman" w:cs="Times New Roman"/>
          <w:color w:val="000000" w:themeColor="text1"/>
          <w:sz w:val="24"/>
        </w:rPr>
      </w:pPr>
    </w:p>
    <w:p w14:paraId="24E2E101" w14:textId="77777777" w:rsidR="00877703" w:rsidRPr="00FE2718" w:rsidRDefault="00877703" w:rsidP="00B723D6">
      <w:pPr>
        <w:pStyle w:val="PargrafodaLista"/>
        <w:numPr>
          <w:ilvl w:val="0"/>
          <w:numId w:val="32"/>
        </w:numPr>
        <w:spacing w:before="100" w:beforeAutospacing="1" w:after="100" w:afterAutospacing="1"/>
        <w:ind w:left="2410"/>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Será verificada a existência de condições insalubres ou de periculosidade no local de trabalho que obriguem a empresa a fornecer determinados Equipamentos de Proteção Individual (EPI).</w:t>
      </w:r>
    </w:p>
    <w:p w14:paraId="2EDE9D0F" w14:textId="77777777" w:rsidR="00877703" w:rsidRPr="00FE2718" w:rsidRDefault="00877703" w:rsidP="00C7510C">
      <w:pPr>
        <w:pStyle w:val="Ttulo3"/>
      </w:pPr>
      <w:r w:rsidRPr="00FE2718">
        <w:t>Fiscalização mensal (a ser feita antes do pagamento da fatura):</w:t>
      </w:r>
    </w:p>
    <w:p w14:paraId="2D3C1D0B" w14:textId="77777777" w:rsidR="00877703" w:rsidRPr="00FE2718" w:rsidRDefault="00877703" w:rsidP="00B723D6">
      <w:pPr>
        <w:pStyle w:val="PargrafodaLista"/>
        <w:numPr>
          <w:ilvl w:val="0"/>
          <w:numId w:val="33"/>
        </w:numPr>
        <w:spacing w:before="100" w:beforeAutospacing="1" w:after="100" w:afterAutospacing="1"/>
        <w:ind w:left="2410"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Deve ser feita a retenção da contribuição previdenciária no valor de 11% (onze por cento) sobre o valor da fatura e dos impostos incidentes sobre a prestação do serviço;</w:t>
      </w:r>
    </w:p>
    <w:p w14:paraId="76330B9B" w14:textId="77777777" w:rsidR="00AE6193" w:rsidRPr="00FE2718" w:rsidRDefault="00AE6193" w:rsidP="00E62224">
      <w:pPr>
        <w:pStyle w:val="PargrafodaLista"/>
        <w:spacing w:before="100" w:beforeAutospacing="1" w:after="100" w:afterAutospacing="1"/>
        <w:ind w:left="2410" w:hanging="283"/>
        <w:rPr>
          <w:rFonts w:ascii="Times New Roman" w:hAnsi="Times New Roman" w:cs="Times New Roman"/>
          <w:color w:val="000000" w:themeColor="text1"/>
          <w:sz w:val="24"/>
        </w:rPr>
      </w:pPr>
    </w:p>
    <w:p w14:paraId="1F5126A2" w14:textId="77777777" w:rsidR="00877703" w:rsidRPr="00FE2718" w:rsidRDefault="00877703" w:rsidP="00B723D6">
      <w:pPr>
        <w:pStyle w:val="PargrafodaLista"/>
        <w:numPr>
          <w:ilvl w:val="0"/>
          <w:numId w:val="33"/>
        </w:numPr>
        <w:spacing w:before="100" w:beforeAutospacing="1" w:after="100" w:afterAutospacing="1"/>
        <w:ind w:left="2410"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Deve ser consultada a situação da empresa junto ao SICAF;</w:t>
      </w:r>
    </w:p>
    <w:p w14:paraId="0743C8EE" w14:textId="77777777" w:rsidR="00AE6193" w:rsidRPr="00FE2718" w:rsidRDefault="00AE6193" w:rsidP="00E62224">
      <w:pPr>
        <w:pStyle w:val="PargrafodaLista"/>
        <w:ind w:left="2410" w:hanging="283"/>
        <w:rPr>
          <w:rFonts w:ascii="Times New Roman" w:hAnsi="Times New Roman" w:cs="Times New Roman"/>
          <w:color w:val="000000" w:themeColor="text1"/>
          <w:sz w:val="24"/>
        </w:rPr>
      </w:pPr>
    </w:p>
    <w:p w14:paraId="4E800F27" w14:textId="77777777" w:rsidR="00877703" w:rsidRPr="00FE2718" w:rsidRDefault="00877703" w:rsidP="00B723D6">
      <w:pPr>
        <w:pStyle w:val="PargrafodaLista"/>
        <w:numPr>
          <w:ilvl w:val="0"/>
          <w:numId w:val="33"/>
        </w:numPr>
        <w:spacing w:before="100" w:beforeAutospacing="1" w:after="100" w:afterAutospacing="1"/>
        <w:ind w:left="2410"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1D229F4" w14:textId="77777777" w:rsidR="00AE6193" w:rsidRPr="00FE2718" w:rsidRDefault="00AE6193" w:rsidP="00E62224">
      <w:pPr>
        <w:pStyle w:val="PargrafodaLista"/>
        <w:ind w:left="2410" w:hanging="283"/>
        <w:rPr>
          <w:rFonts w:ascii="Times New Roman" w:hAnsi="Times New Roman" w:cs="Times New Roman"/>
          <w:color w:val="000000" w:themeColor="text1"/>
          <w:sz w:val="24"/>
        </w:rPr>
      </w:pPr>
    </w:p>
    <w:p w14:paraId="16A046DE" w14:textId="77777777" w:rsidR="00877703" w:rsidRPr="00FE2718" w:rsidRDefault="00877703" w:rsidP="00B723D6">
      <w:pPr>
        <w:pStyle w:val="PargrafodaLista"/>
        <w:numPr>
          <w:ilvl w:val="0"/>
          <w:numId w:val="33"/>
        </w:numPr>
        <w:spacing w:before="100" w:beforeAutospacing="1" w:after="100" w:afterAutospacing="1"/>
        <w:ind w:left="2410" w:hanging="283"/>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Deverá ser exigida, quando couber, comprovação de que a empresa mantém reserva de cargos para pessoa com deficiência ou para reabilitado da Previdência Social, conforme disposto legislação vigente.</w:t>
      </w:r>
    </w:p>
    <w:p w14:paraId="1DCB623B" w14:textId="77777777" w:rsidR="00877703" w:rsidRPr="00FE2718" w:rsidRDefault="006F6DCE" w:rsidP="000452CC">
      <w:pPr>
        <w:pStyle w:val="Ttulo2"/>
      </w:pPr>
      <w:r w:rsidRPr="00FE2718">
        <w:t>Fiscalização diária:</w:t>
      </w:r>
    </w:p>
    <w:p w14:paraId="1E843206" w14:textId="77777777" w:rsidR="006F6DCE" w:rsidRPr="00FE2718" w:rsidRDefault="006F6DCE" w:rsidP="00785ED6">
      <w:pPr>
        <w:ind w:left="709" w:hanging="715"/>
        <w:rPr>
          <w:rFonts w:ascii="Times New Roman" w:hAnsi="Times New Roman" w:cs="Times New Roman"/>
          <w:color w:val="000000" w:themeColor="text1"/>
          <w:sz w:val="24"/>
        </w:rPr>
      </w:pPr>
    </w:p>
    <w:p w14:paraId="507FD9AF" w14:textId="77777777" w:rsidR="00877703" w:rsidRPr="00FE2718" w:rsidRDefault="006F6DCE" w:rsidP="00C7510C">
      <w:pPr>
        <w:pStyle w:val="Ttulo3"/>
      </w:pPr>
      <w:r w:rsidRPr="00FE2718">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53CEEFAE" w14:textId="77777777" w:rsidR="006F6DCE" w:rsidRPr="00FE2718" w:rsidRDefault="006F6DCE" w:rsidP="00E7612C">
      <w:pPr>
        <w:ind w:left="1560"/>
        <w:rPr>
          <w:rFonts w:ascii="Times New Roman" w:hAnsi="Times New Roman" w:cs="Times New Roman"/>
          <w:color w:val="000000" w:themeColor="text1"/>
          <w:sz w:val="24"/>
        </w:rPr>
      </w:pPr>
    </w:p>
    <w:p w14:paraId="44CDCFA3" w14:textId="77777777" w:rsidR="00877703" w:rsidRPr="00FE2718" w:rsidRDefault="006F6DCE" w:rsidP="00C7510C">
      <w:pPr>
        <w:pStyle w:val="Ttulo3"/>
      </w:pPr>
      <w:r w:rsidRPr="00FE2718">
        <w:t>Toda e qualquer alteração na forma de prestação do serviço, como a negociação de folgas ou a compensação de jornada, deve ser evitada, uma vez que essa conduta é exclusiva da CONTRATADA.</w:t>
      </w:r>
    </w:p>
    <w:p w14:paraId="26A3697F" w14:textId="77777777" w:rsidR="006F6DCE" w:rsidRPr="00FE2718" w:rsidRDefault="006F6DCE" w:rsidP="00E7612C">
      <w:pPr>
        <w:ind w:left="1560"/>
        <w:rPr>
          <w:rFonts w:ascii="Times New Roman" w:hAnsi="Times New Roman" w:cs="Times New Roman"/>
          <w:color w:val="000000" w:themeColor="text1"/>
          <w:sz w:val="24"/>
        </w:rPr>
      </w:pPr>
    </w:p>
    <w:p w14:paraId="6612F956" w14:textId="77777777" w:rsidR="00877703" w:rsidRPr="00FE2718" w:rsidRDefault="006F6DCE" w:rsidP="00C7510C">
      <w:pPr>
        <w:pStyle w:val="Ttulo3"/>
      </w:pPr>
      <w:r w:rsidRPr="00FE2718">
        <w:t xml:space="preserve">Devem ser conferidos, por amostragem, diariamente, os empregados terceirizados que estão prestando serviços e em quais funções, e se estão cumprindo a jornada de </w:t>
      </w:r>
      <w:r w:rsidR="00722C62" w:rsidRPr="00FE2718">
        <w:t>trabalho.</w:t>
      </w:r>
    </w:p>
    <w:p w14:paraId="00F44E09" w14:textId="77777777" w:rsidR="00877703" w:rsidRPr="00FE2718" w:rsidRDefault="00877703" w:rsidP="00C7510C">
      <w:pPr>
        <w:pStyle w:val="Ttulo3"/>
        <w:numPr>
          <w:ilvl w:val="0"/>
          <w:numId w:val="0"/>
        </w:numPr>
        <w:ind w:left="709"/>
      </w:pPr>
    </w:p>
    <w:p w14:paraId="37625110" w14:textId="3DF3FF5F" w:rsidR="00877703" w:rsidRPr="00FE2718" w:rsidRDefault="006F6DCE" w:rsidP="000452CC">
      <w:pPr>
        <w:pStyle w:val="Ttulo2"/>
      </w:pPr>
      <w:r w:rsidRPr="00FE2718">
        <w:lastRenderedPageBreak/>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5498A485" w14:textId="7EEC6751" w:rsidR="00EF2655" w:rsidRPr="00FE2718" w:rsidRDefault="00EF2655" w:rsidP="00EF2655">
      <w:pPr>
        <w:rPr>
          <w:rFonts w:ascii="Times New Roman" w:hAnsi="Times New Roman" w:cs="Times New Roman"/>
          <w:sz w:val="24"/>
          <w:lang w:eastAsia="pt-BR"/>
        </w:rPr>
      </w:pPr>
    </w:p>
    <w:p w14:paraId="36461211" w14:textId="27BDB058" w:rsidR="00EF2655" w:rsidRPr="00FE2718" w:rsidRDefault="00EF2655" w:rsidP="00C7510C">
      <w:pPr>
        <w:pStyle w:val="Ttulo3"/>
      </w:pPr>
      <w:r w:rsidRPr="00FE2718">
        <w:t>O gozo de férias, folgas, bem como a definição do horário de trabalho</w:t>
      </w:r>
      <w:r w:rsidR="00684803" w:rsidRPr="00FE2718">
        <w:t xml:space="preserve"> e eventuais compensações de jornada </w:t>
      </w:r>
      <w:r w:rsidRPr="00FE2718">
        <w:t>dos empregados da CONTRATADA</w:t>
      </w:r>
      <w:r w:rsidR="00684803" w:rsidRPr="00FE2718">
        <w:t xml:space="preserve"> </w:t>
      </w:r>
      <w:r w:rsidR="00510F1D" w:rsidRPr="00FE2718">
        <w:t>que prestam serviços</w:t>
      </w:r>
      <w:r w:rsidR="00684803" w:rsidRPr="00FE2718">
        <w:t xml:space="preserve"> nas unidades da CONTRATANTE</w:t>
      </w:r>
      <w:r w:rsidRPr="00FE2718">
        <w:t xml:space="preserve"> </w:t>
      </w:r>
      <w:r w:rsidR="003F22E3" w:rsidRPr="00FE2718">
        <w:rPr>
          <w:b/>
          <w:u w:val="single"/>
        </w:rPr>
        <w:t>ficará a critério da</w:t>
      </w:r>
      <w:r w:rsidRPr="00FE2718">
        <w:rPr>
          <w:b/>
          <w:u w:val="single"/>
        </w:rPr>
        <w:t xml:space="preserve"> FISCALIZAÇAO</w:t>
      </w:r>
      <w:r w:rsidRPr="00FE2718">
        <w:t>, que observará para tanto</w:t>
      </w:r>
      <w:r w:rsidR="00942A41" w:rsidRPr="00FE2718">
        <w:t xml:space="preserve"> </w:t>
      </w:r>
      <w:r w:rsidRPr="00FE2718">
        <w:t>as necessidade</w:t>
      </w:r>
      <w:r w:rsidR="00684803" w:rsidRPr="00FE2718">
        <w:t>s, as</w:t>
      </w:r>
      <w:r w:rsidRPr="00FE2718">
        <w:t xml:space="preserve"> peculiaridades do funcionamento e escala de trabalho de cada unidade da </w:t>
      </w:r>
      <w:r w:rsidR="00684B1C">
        <w:t>CODEVASF</w:t>
      </w:r>
      <w:r w:rsidRPr="00FE2718">
        <w:t>, visando o regular desempenho das</w:t>
      </w:r>
      <w:r w:rsidR="00684B1C">
        <w:t xml:space="preserve"> suas</w:t>
      </w:r>
      <w:r w:rsidRPr="00FE2718">
        <w:t xml:space="preserve"> atividades, sem qualquer prejuízo ao seu funcionamento e às atividades desenvolvidas por essa empresa pública.</w:t>
      </w:r>
    </w:p>
    <w:p w14:paraId="023CBE81" w14:textId="77777777" w:rsidR="00527483" w:rsidRPr="00FE2718" w:rsidRDefault="00527483" w:rsidP="00527483">
      <w:pPr>
        <w:rPr>
          <w:rFonts w:ascii="Times New Roman" w:hAnsi="Times New Roman" w:cs="Times New Roman"/>
          <w:lang w:eastAsia="pt-BR"/>
        </w:rPr>
      </w:pPr>
    </w:p>
    <w:p w14:paraId="552A09C6" w14:textId="021AA34E" w:rsidR="00527483" w:rsidRPr="00FE2718" w:rsidRDefault="00527483" w:rsidP="00C7510C">
      <w:pPr>
        <w:pStyle w:val="Ttulo3"/>
        <w:rPr>
          <w:b/>
          <w:u w:val="single"/>
        </w:rPr>
      </w:pPr>
      <w:r w:rsidRPr="00FE2718">
        <w:t>As férias dos empregados da CONTRATADA que prestam serviços em unidades da CODEVASF, desde que preenchido</w:t>
      </w:r>
      <w:r w:rsidR="00630FE2" w:rsidRPr="00FE2718">
        <w:t>s</w:t>
      </w:r>
      <w:r w:rsidRPr="00FE2718">
        <w:t xml:space="preserve"> os requisitos legais para concessão, deverão ser concedidas </w:t>
      </w:r>
      <w:r w:rsidR="00CB7E7E" w:rsidRPr="00FE2718">
        <w:t>no</w:t>
      </w:r>
      <w:r w:rsidRPr="00FE2718">
        <w:t xml:space="preserve"> período</w:t>
      </w:r>
      <w:r w:rsidR="00CB7E7E" w:rsidRPr="00FE2718">
        <w:t xml:space="preserve"> </w:t>
      </w:r>
      <w:r w:rsidR="00CB7E7E" w:rsidRPr="00FE2718">
        <w:rPr>
          <w:b/>
          <w:u w:val="single"/>
        </w:rPr>
        <w:t xml:space="preserve">definido pela </w:t>
      </w:r>
      <w:r w:rsidRPr="00FE2718">
        <w:rPr>
          <w:b/>
          <w:u w:val="single"/>
        </w:rPr>
        <w:t>FISCALIZAÇÃO.</w:t>
      </w:r>
    </w:p>
    <w:p w14:paraId="52F7A839" w14:textId="77777777" w:rsidR="001D0A98" w:rsidRPr="00FE2718" w:rsidRDefault="001D0A98" w:rsidP="001D0A98">
      <w:pPr>
        <w:rPr>
          <w:rFonts w:ascii="Times New Roman" w:hAnsi="Times New Roman" w:cs="Times New Roman"/>
          <w:lang w:eastAsia="pt-BR"/>
        </w:rPr>
      </w:pPr>
    </w:p>
    <w:p w14:paraId="249C1537" w14:textId="4E502586" w:rsidR="001D0A98" w:rsidRPr="00FE2718" w:rsidRDefault="001D0A98" w:rsidP="00C7510C">
      <w:pPr>
        <w:pStyle w:val="Ttulo3"/>
      </w:pPr>
      <w:r w:rsidRPr="00FE2718">
        <w:t>Durante o período que os colaboradores estiverem em gozo de férias, a CONTRATADA deverá providenciar colaborador para substituição.</w:t>
      </w:r>
    </w:p>
    <w:p w14:paraId="4E4488EF" w14:textId="77777777" w:rsidR="00EF2655" w:rsidRPr="00FE2718" w:rsidRDefault="00EF2655" w:rsidP="00EF2655">
      <w:pPr>
        <w:rPr>
          <w:rFonts w:ascii="Times New Roman" w:hAnsi="Times New Roman" w:cs="Times New Roman"/>
          <w:lang w:eastAsia="pt-BR"/>
        </w:rPr>
      </w:pPr>
    </w:p>
    <w:p w14:paraId="3392851B" w14:textId="77777777" w:rsidR="00877703" w:rsidRPr="00FE2718" w:rsidRDefault="006F6DCE" w:rsidP="000452CC">
      <w:pPr>
        <w:pStyle w:val="Ttulo2"/>
      </w:pPr>
      <w:r w:rsidRPr="00FE2718">
        <w:t>A CONTRATANTE deverá solicitar, por amostragem, aos empregados, seus extratos da conta do FGTS e que verifiquem se as contribuições previdenciárias e do FGTS estão sendo recolhidas em seus nomes.</w:t>
      </w:r>
    </w:p>
    <w:p w14:paraId="17093DB2" w14:textId="77777777" w:rsidR="006F6DCE" w:rsidRPr="00FE2718" w:rsidRDefault="006F6DCE" w:rsidP="00785ED6">
      <w:pPr>
        <w:ind w:left="709" w:hanging="715"/>
        <w:rPr>
          <w:rFonts w:ascii="Times New Roman" w:hAnsi="Times New Roman" w:cs="Times New Roman"/>
          <w:color w:val="000000" w:themeColor="text1"/>
          <w:sz w:val="24"/>
        </w:rPr>
      </w:pPr>
    </w:p>
    <w:p w14:paraId="589083D2" w14:textId="6E7AA7E4" w:rsidR="00877703" w:rsidRPr="00FE2718" w:rsidRDefault="006F6DCE" w:rsidP="00C7510C">
      <w:pPr>
        <w:pStyle w:val="Ttulo3"/>
      </w:pPr>
      <w:r w:rsidRPr="00FE2718">
        <w:t>Ao final de um ano, todos os empregados deve</w:t>
      </w:r>
      <w:r w:rsidR="00B36D65">
        <w:t>rão</w:t>
      </w:r>
      <w:r w:rsidRPr="00FE2718">
        <w:t xml:space="preserve"> ter seus extratos avaliados.</w:t>
      </w:r>
    </w:p>
    <w:p w14:paraId="3B1DE4EF" w14:textId="77777777" w:rsidR="006F6DCE" w:rsidRPr="00FE2718" w:rsidRDefault="006F6DCE" w:rsidP="00785ED6">
      <w:pPr>
        <w:ind w:left="709" w:hanging="715"/>
        <w:rPr>
          <w:rFonts w:ascii="Times New Roman" w:hAnsi="Times New Roman" w:cs="Times New Roman"/>
          <w:color w:val="000000" w:themeColor="text1"/>
          <w:sz w:val="24"/>
        </w:rPr>
      </w:pPr>
    </w:p>
    <w:p w14:paraId="04E46FE8" w14:textId="77777777" w:rsidR="006F6DCE" w:rsidRPr="00FE2718" w:rsidRDefault="006F6DCE" w:rsidP="000452CC">
      <w:pPr>
        <w:pStyle w:val="Ttulo2"/>
      </w:pPr>
      <w:r w:rsidRPr="00FE2718">
        <w:t>A CONTRATADA deverá entregar, no prazo de 15 (quinze) dias, quando solicitado pela CONTRATANTE quaisquer dos seguintes documentos:</w:t>
      </w:r>
    </w:p>
    <w:p w14:paraId="4AA5CAE8" w14:textId="77777777" w:rsidR="006F6DCE" w:rsidRPr="00FE2718" w:rsidRDefault="006F6DCE" w:rsidP="00785ED6">
      <w:pPr>
        <w:ind w:left="709" w:hanging="715"/>
        <w:rPr>
          <w:rFonts w:ascii="Times New Roman" w:hAnsi="Times New Roman" w:cs="Times New Roman"/>
          <w:color w:val="000000" w:themeColor="text1"/>
          <w:sz w:val="24"/>
        </w:rPr>
      </w:pPr>
    </w:p>
    <w:p w14:paraId="556605E4" w14:textId="77777777" w:rsidR="006F6DCE" w:rsidRPr="00FE2718" w:rsidRDefault="00722C62" w:rsidP="00C7510C">
      <w:pPr>
        <w:pStyle w:val="Ttulo3"/>
      </w:pPr>
      <w:r w:rsidRPr="00FE2718">
        <w:t>Extrato</w:t>
      </w:r>
      <w:r w:rsidR="006F6DCE" w:rsidRPr="00FE2718">
        <w:t xml:space="preserve"> da conta do INSS e do FGTS de qualquer empregado, a critério da CONTRATANTE;</w:t>
      </w:r>
    </w:p>
    <w:p w14:paraId="45FCCCFA" w14:textId="77777777" w:rsidR="006F6DCE" w:rsidRPr="00FE2718" w:rsidRDefault="006F6DCE" w:rsidP="00785ED6">
      <w:pPr>
        <w:ind w:left="709" w:hanging="715"/>
        <w:rPr>
          <w:rFonts w:ascii="Times New Roman" w:hAnsi="Times New Roman" w:cs="Times New Roman"/>
          <w:color w:val="000000" w:themeColor="text1"/>
          <w:sz w:val="24"/>
        </w:rPr>
      </w:pPr>
    </w:p>
    <w:p w14:paraId="0E5061CC" w14:textId="77777777" w:rsidR="006F6DCE" w:rsidRPr="00FE2718" w:rsidRDefault="00722C62" w:rsidP="00C7510C">
      <w:pPr>
        <w:pStyle w:val="Ttulo3"/>
      </w:pPr>
      <w:r w:rsidRPr="00FE2718">
        <w:t>Cópia</w:t>
      </w:r>
      <w:r w:rsidR="006F6DCE" w:rsidRPr="00FE2718">
        <w:t xml:space="preserve"> da folha de pagamento analítica de qualquer mês da prestação dos serviços, em que conste como tomador a CONTRATANTE;</w:t>
      </w:r>
    </w:p>
    <w:p w14:paraId="3CC493D2" w14:textId="77777777" w:rsidR="006F6DCE" w:rsidRPr="00FE2718" w:rsidRDefault="006F6DCE" w:rsidP="00785ED6">
      <w:pPr>
        <w:ind w:left="709" w:hanging="715"/>
        <w:rPr>
          <w:rFonts w:ascii="Times New Roman" w:hAnsi="Times New Roman" w:cs="Times New Roman"/>
          <w:color w:val="000000" w:themeColor="text1"/>
          <w:sz w:val="24"/>
        </w:rPr>
      </w:pPr>
    </w:p>
    <w:p w14:paraId="5C67A86B" w14:textId="77777777" w:rsidR="006F6DCE" w:rsidRPr="00FE2718" w:rsidRDefault="00722C62" w:rsidP="00C7510C">
      <w:pPr>
        <w:pStyle w:val="Ttulo3"/>
      </w:pPr>
      <w:r w:rsidRPr="00FE2718">
        <w:t>Cópia</w:t>
      </w:r>
      <w:r w:rsidR="006F6DCE" w:rsidRPr="00FE2718">
        <w:t xml:space="preserve"> dos contracheques assinados dos empregados relativos a qualquer mês da prestação dos serviços ou, ainda, quando necessário, cópia de recibos de depósitos bancários; e</w:t>
      </w:r>
    </w:p>
    <w:p w14:paraId="0FB4F581" w14:textId="77777777" w:rsidR="006F6DCE" w:rsidRPr="00FE2718" w:rsidRDefault="006F6DCE" w:rsidP="00785ED6">
      <w:pPr>
        <w:ind w:left="709" w:hanging="715"/>
        <w:rPr>
          <w:rFonts w:ascii="Times New Roman" w:hAnsi="Times New Roman" w:cs="Times New Roman"/>
          <w:color w:val="000000" w:themeColor="text1"/>
          <w:sz w:val="24"/>
        </w:rPr>
      </w:pPr>
    </w:p>
    <w:p w14:paraId="2C3B072B" w14:textId="77777777" w:rsidR="006F6DCE" w:rsidRPr="00FE2718" w:rsidRDefault="00722C62" w:rsidP="00C7510C">
      <w:pPr>
        <w:pStyle w:val="Ttulo3"/>
      </w:pPr>
      <w:r w:rsidRPr="00FE2718">
        <w:t>Comprovantes</w:t>
      </w:r>
      <w:r w:rsidR="006F6DCE" w:rsidRPr="00FE2718">
        <w:t xml:space="preserve">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F8EC406" w14:textId="77777777" w:rsidR="006F6DCE" w:rsidRPr="00FE2718" w:rsidRDefault="006F6DCE" w:rsidP="00785ED6">
      <w:pPr>
        <w:ind w:left="709" w:hanging="715"/>
        <w:rPr>
          <w:rFonts w:ascii="Times New Roman" w:hAnsi="Times New Roman" w:cs="Times New Roman"/>
          <w:color w:val="000000" w:themeColor="text1"/>
          <w:sz w:val="24"/>
        </w:rPr>
      </w:pPr>
    </w:p>
    <w:p w14:paraId="53031E5A" w14:textId="77777777" w:rsidR="006F6DCE" w:rsidRPr="00FE2718" w:rsidRDefault="006F6DCE" w:rsidP="000452CC">
      <w:pPr>
        <w:pStyle w:val="Ttulo2"/>
      </w:pPr>
      <w:r w:rsidRPr="00FE2718">
        <w:t>A fiscalização técnica dos contratos avaliará constantemente a execução do objeto para aferição da qualidade da prestação dos serviços, devendo haver o redimensionamento no pagamento com base nos indicadores estabelecidos, sempre que a CONTRATADA:</w:t>
      </w:r>
    </w:p>
    <w:p w14:paraId="39B04C6B" w14:textId="77777777" w:rsidR="006F6DCE" w:rsidRPr="00FE2718" w:rsidRDefault="006F6DCE" w:rsidP="00785ED6">
      <w:pPr>
        <w:ind w:left="709" w:hanging="715"/>
        <w:rPr>
          <w:rFonts w:ascii="Times New Roman" w:hAnsi="Times New Roman" w:cs="Times New Roman"/>
          <w:color w:val="000000" w:themeColor="text1"/>
          <w:sz w:val="24"/>
        </w:rPr>
      </w:pPr>
    </w:p>
    <w:p w14:paraId="3B708A06" w14:textId="77777777" w:rsidR="006F6DCE" w:rsidRPr="00FE2718" w:rsidRDefault="00722C62" w:rsidP="00C7510C">
      <w:pPr>
        <w:pStyle w:val="Ttulo3"/>
      </w:pPr>
      <w:r w:rsidRPr="00FE2718">
        <w:t>Não</w:t>
      </w:r>
      <w:r w:rsidR="006F6DCE" w:rsidRPr="00FE2718">
        <w:t xml:space="preserve"> produzir os resultados, deixar de executar, ou não executar com a qualidade mínima exigida as atividades contratadas; ou</w:t>
      </w:r>
    </w:p>
    <w:p w14:paraId="676BEA42" w14:textId="77777777" w:rsidR="006F6DCE" w:rsidRPr="00FE2718" w:rsidRDefault="006F6DCE" w:rsidP="00785ED6">
      <w:pPr>
        <w:ind w:left="709" w:hanging="715"/>
        <w:rPr>
          <w:rFonts w:ascii="Times New Roman" w:hAnsi="Times New Roman" w:cs="Times New Roman"/>
          <w:color w:val="000000" w:themeColor="text1"/>
          <w:sz w:val="24"/>
        </w:rPr>
      </w:pPr>
    </w:p>
    <w:p w14:paraId="3206DD43" w14:textId="77777777" w:rsidR="006F6DCE" w:rsidRPr="00FE2718" w:rsidRDefault="00722C62" w:rsidP="00C7510C">
      <w:pPr>
        <w:pStyle w:val="Ttulo3"/>
      </w:pPr>
      <w:r w:rsidRPr="00FE2718">
        <w:t>Deixar</w:t>
      </w:r>
      <w:r w:rsidR="006F6DCE" w:rsidRPr="00FE2718">
        <w:t xml:space="preserve"> de utilizar materiais e recursos humanos exigidos para a execução do serviço, ou utilizá-los com qualidade ou quantidade inferior à demandada.</w:t>
      </w:r>
    </w:p>
    <w:p w14:paraId="4C6333C6" w14:textId="77777777" w:rsidR="006F6DCE" w:rsidRPr="00FE2718" w:rsidRDefault="006F6DCE" w:rsidP="00785ED6">
      <w:pPr>
        <w:ind w:left="709" w:hanging="715"/>
        <w:rPr>
          <w:rFonts w:ascii="Times New Roman" w:hAnsi="Times New Roman" w:cs="Times New Roman"/>
          <w:color w:val="000000" w:themeColor="text1"/>
          <w:sz w:val="24"/>
        </w:rPr>
      </w:pPr>
    </w:p>
    <w:p w14:paraId="14C60401" w14:textId="77777777" w:rsidR="006F6DCE" w:rsidRPr="00FE2718" w:rsidRDefault="00722C62" w:rsidP="00C7510C">
      <w:pPr>
        <w:pStyle w:val="Ttulo3"/>
      </w:pPr>
      <w:r w:rsidRPr="00FE2718">
        <w:t>Utilização</w:t>
      </w:r>
      <w:r w:rsidR="006F6DCE" w:rsidRPr="00FE2718">
        <w:t xml:space="preserve"> do IMR não impede a aplicação concomitante de outros mecanismos para a avaliação da prestação dos serviços.</w:t>
      </w:r>
    </w:p>
    <w:p w14:paraId="0B94625F" w14:textId="77777777" w:rsidR="006F6DCE" w:rsidRPr="00FE2718" w:rsidRDefault="006F6DCE" w:rsidP="00785ED6">
      <w:pPr>
        <w:ind w:left="709" w:hanging="715"/>
        <w:rPr>
          <w:rFonts w:ascii="Times New Roman" w:hAnsi="Times New Roman" w:cs="Times New Roman"/>
          <w:color w:val="000000" w:themeColor="text1"/>
          <w:sz w:val="24"/>
        </w:rPr>
      </w:pPr>
    </w:p>
    <w:p w14:paraId="568E9F57" w14:textId="77777777" w:rsidR="006F6DCE" w:rsidRPr="00FE2718" w:rsidRDefault="00572F2C" w:rsidP="000452CC">
      <w:pPr>
        <w:pStyle w:val="Ttulo2"/>
      </w:pPr>
      <w:r w:rsidRPr="00FE2718">
        <w:t>Durante a execução do objeto, o fiscal técnico deverá monitorar constantemente o nível de qualidade dos serviços para evitar a sua degeneração, devendo intervir para requerer à CONTRATADA a correção das faltas, falhas e irregularidades constatadas.</w:t>
      </w:r>
    </w:p>
    <w:p w14:paraId="3883BBBA" w14:textId="77777777" w:rsidR="00572F2C" w:rsidRPr="00FE2718" w:rsidRDefault="00572F2C" w:rsidP="00785ED6">
      <w:pPr>
        <w:ind w:left="709" w:hanging="715"/>
        <w:rPr>
          <w:rFonts w:ascii="Times New Roman" w:hAnsi="Times New Roman" w:cs="Times New Roman"/>
          <w:color w:val="000000" w:themeColor="text1"/>
          <w:sz w:val="24"/>
        </w:rPr>
      </w:pPr>
    </w:p>
    <w:p w14:paraId="30C5905C" w14:textId="77777777" w:rsidR="006F6DCE" w:rsidRPr="00FE2718" w:rsidRDefault="00572F2C" w:rsidP="000452CC">
      <w:pPr>
        <w:pStyle w:val="Ttulo2"/>
      </w:pPr>
      <w:r w:rsidRPr="00FE2718">
        <w:t>O fiscal técnico deverá apresentar ao preposto da CONTRATADA a avaliação da execução do objeto ou, se for o caso, a avaliação de desempenho e qualidade da prestação dos serviços realizada.</w:t>
      </w:r>
    </w:p>
    <w:p w14:paraId="263FDF55" w14:textId="77777777" w:rsidR="00572F2C" w:rsidRPr="00FE2718" w:rsidRDefault="00572F2C" w:rsidP="00785ED6">
      <w:pPr>
        <w:ind w:left="709" w:hanging="715"/>
        <w:rPr>
          <w:rFonts w:ascii="Times New Roman" w:hAnsi="Times New Roman" w:cs="Times New Roman"/>
          <w:color w:val="000000" w:themeColor="text1"/>
          <w:sz w:val="24"/>
        </w:rPr>
      </w:pPr>
    </w:p>
    <w:p w14:paraId="7B678569" w14:textId="77777777" w:rsidR="006F6DCE" w:rsidRPr="00FE2718" w:rsidRDefault="00572F2C" w:rsidP="00C7510C">
      <w:pPr>
        <w:pStyle w:val="Ttulo3"/>
      </w:pPr>
      <w:r w:rsidRPr="00FE2718">
        <w:t>Em hipótese alguma, será admitido que a própria CONTRATADA materialize a avaliação de desempenho e qualidade da prestação dos serviços realizada.</w:t>
      </w:r>
    </w:p>
    <w:p w14:paraId="4D75FC90" w14:textId="77777777" w:rsidR="00572F2C" w:rsidRPr="00FE2718" w:rsidRDefault="00572F2C" w:rsidP="00785ED6">
      <w:pPr>
        <w:ind w:left="709" w:hanging="715"/>
        <w:rPr>
          <w:rFonts w:ascii="Times New Roman" w:hAnsi="Times New Roman" w:cs="Times New Roman"/>
          <w:color w:val="000000" w:themeColor="text1"/>
          <w:sz w:val="24"/>
        </w:rPr>
      </w:pPr>
    </w:p>
    <w:p w14:paraId="4266FE0C" w14:textId="77777777" w:rsidR="006F6DCE" w:rsidRPr="00FE2718" w:rsidRDefault="00572F2C" w:rsidP="000452CC">
      <w:pPr>
        <w:pStyle w:val="Ttulo2"/>
      </w:pPr>
      <w:r w:rsidRPr="00FE2718">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042CF51E" w14:textId="77777777" w:rsidR="00572F2C" w:rsidRPr="00FE2718" w:rsidRDefault="00572F2C" w:rsidP="00785ED6">
      <w:pPr>
        <w:ind w:left="709" w:hanging="715"/>
        <w:rPr>
          <w:rFonts w:ascii="Times New Roman" w:hAnsi="Times New Roman" w:cs="Times New Roman"/>
          <w:color w:val="000000" w:themeColor="text1"/>
          <w:sz w:val="24"/>
        </w:rPr>
      </w:pPr>
    </w:p>
    <w:p w14:paraId="4BC442CF" w14:textId="77777777" w:rsidR="00572F2C" w:rsidRPr="00FE2718" w:rsidRDefault="00572F2C" w:rsidP="000452CC">
      <w:pPr>
        <w:pStyle w:val="Ttulo2"/>
      </w:pPr>
      <w:r w:rsidRPr="00FE2718">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4343E0E8" w14:textId="77777777" w:rsidR="00572F2C" w:rsidRPr="00FE2718" w:rsidRDefault="00572F2C" w:rsidP="00785ED6">
      <w:pPr>
        <w:ind w:left="709" w:hanging="715"/>
        <w:rPr>
          <w:rFonts w:ascii="Times New Roman" w:hAnsi="Times New Roman" w:cs="Times New Roman"/>
          <w:color w:val="000000" w:themeColor="text1"/>
          <w:sz w:val="24"/>
        </w:rPr>
      </w:pPr>
    </w:p>
    <w:p w14:paraId="1E17F8BA" w14:textId="77777777" w:rsidR="00572F2C" w:rsidRPr="00FE2718" w:rsidRDefault="00572F2C" w:rsidP="000452CC">
      <w:pPr>
        <w:pStyle w:val="Ttulo2"/>
      </w:pPr>
      <w:r w:rsidRPr="00FE2718">
        <w:t>O fiscal técnico poderá realizar avaliação diária, semanal ou mensal, desde que o período escolhido seja suficiente para avaliar ou, se for o caso, aferir o desempenho e qualidade da prestação dos serviços.</w:t>
      </w:r>
    </w:p>
    <w:p w14:paraId="18ADC63F" w14:textId="77777777" w:rsidR="00572F2C" w:rsidRPr="00FE2718" w:rsidRDefault="00572F2C" w:rsidP="00785ED6">
      <w:pPr>
        <w:ind w:left="709" w:hanging="715"/>
        <w:rPr>
          <w:rFonts w:ascii="Times New Roman" w:hAnsi="Times New Roman" w:cs="Times New Roman"/>
          <w:color w:val="000000" w:themeColor="text1"/>
          <w:sz w:val="24"/>
        </w:rPr>
      </w:pPr>
    </w:p>
    <w:p w14:paraId="5D9B2E16" w14:textId="77777777" w:rsidR="00572F2C" w:rsidRPr="00FE2718" w:rsidRDefault="00572F2C" w:rsidP="000452CC">
      <w:pPr>
        <w:pStyle w:val="Ttulo2"/>
      </w:pPr>
      <w:r w:rsidRPr="00FE2718">
        <w:t>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w:t>
      </w:r>
      <w:r w:rsidR="00137E39" w:rsidRPr="00FE2718">
        <w:t xml:space="preserve">tos no subitem II </w:t>
      </w:r>
      <w:r w:rsidRPr="00FE2718">
        <w:t xml:space="preserve">do art. </w:t>
      </w:r>
      <w:r w:rsidR="00137E39" w:rsidRPr="00FE2718">
        <w:t>134 do Regimento Interno de Licitação e Contratos da Codevasf.</w:t>
      </w:r>
    </w:p>
    <w:p w14:paraId="2543DB9C" w14:textId="77777777" w:rsidR="00D0166D" w:rsidRPr="00FE2718" w:rsidRDefault="00D0166D" w:rsidP="00D0166D">
      <w:pPr>
        <w:rPr>
          <w:rFonts w:ascii="Times New Roman" w:hAnsi="Times New Roman" w:cs="Times New Roman"/>
          <w:sz w:val="24"/>
          <w:lang w:eastAsia="pt-BR"/>
        </w:rPr>
      </w:pPr>
    </w:p>
    <w:p w14:paraId="374CAC71" w14:textId="77777777" w:rsidR="00572F2C" w:rsidRPr="00FE2718" w:rsidRDefault="00572F2C" w:rsidP="000452CC">
      <w:pPr>
        <w:pStyle w:val="Ttulo2"/>
      </w:pPr>
      <w:r w:rsidRPr="00FE2718">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13802A71" w14:textId="77777777" w:rsidR="00572F2C" w:rsidRPr="00FE2718" w:rsidRDefault="00572F2C" w:rsidP="00785ED6">
      <w:pPr>
        <w:ind w:left="709" w:hanging="715"/>
        <w:rPr>
          <w:rFonts w:ascii="Times New Roman" w:hAnsi="Times New Roman" w:cs="Times New Roman"/>
          <w:color w:val="000000" w:themeColor="text1"/>
          <w:sz w:val="24"/>
        </w:rPr>
      </w:pPr>
    </w:p>
    <w:p w14:paraId="36E8FE27" w14:textId="77777777" w:rsidR="00BE6C18" w:rsidRPr="00FE2718" w:rsidRDefault="00572F2C" w:rsidP="000452CC">
      <w:pPr>
        <w:pStyle w:val="Ttulo2"/>
      </w:pPr>
      <w:r w:rsidRPr="00FE2718">
        <w:t>O representante da CONTRATANTE deverá promover o registro das ocorrências verificadas, adotando as providências necessárias ao fiel cumprimento das c</w:t>
      </w:r>
      <w:r w:rsidR="005C2D7E" w:rsidRPr="00FE2718">
        <w:t xml:space="preserve">láusulas contratuais, conforme disposto </w:t>
      </w:r>
      <w:r w:rsidR="003F3CFD" w:rsidRPr="00FE2718">
        <w:t>no Art. 135 do Regimento Interno de Licitação e Contratos da Codevasf</w:t>
      </w:r>
      <w:r w:rsidR="00BE6C18" w:rsidRPr="00FE2718">
        <w:t>, Lei 13.303 de 2016 e IN nº 05, de 2017.</w:t>
      </w:r>
    </w:p>
    <w:p w14:paraId="236AF47D" w14:textId="77777777" w:rsidR="00572F2C" w:rsidRPr="00FE2718" w:rsidRDefault="00572F2C" w:rsidP="00785ED6">
      <w:pPr>
        <w:ind w:left="709" w:hanging="715"/>
        <w:rPr>
          <w:rFonts w:ascii="Times New Roman" w:hAnsi="Times New Roman" w:cs="Times New Roman"/>
          <w:color w:val="000000" w:themeColor="text1"/>
          <w:sz w:val="24"/>
        </w:rPr>
      </w:pPr>
    </w:p>
    <w:p w14:paraId="59321C7A" w14:textId="77777777" w:rsidR="002170E3" w:rsidRPr="00FE2718" w:rsidRDefault="00572F2C" w:rsidP="000452CC">
      <w:pPr>
        <w:pStyle w:val="Ttulo2"/>
      </w:pPr>
      <w:r w:rsidRPr="00FE2718">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w:t>
      </w:r>
      <w:r w:rsidR="005C2D7E" w:rsidRPr="00FE2718">
        <w:t xml:space="preserve"> CONTRATANTE, conforme disposto </w:t>
      </w:r>
      <w:r w:rsidR="002170E3" w:rsidRPr="00FE2718">
        <w:t>no Art. 135 do Regimento Interno de Licitação e Contratos da Codevasf</w:t>
      </w:r>
      <w:r w:rsidR="00C56D58" w:rsidRPr="00FE2718">
        <w:t>, Lei 13.303 de 2016 e IN nº 05, de 2017.</w:t>
      </w:r>
    </w:p>
    <w:p w14:paraId="727B4F95" w14:textId="77777777" w:rsidR="00572F2C" w:rsidRPr="00FE2718" w:rsidRDefault="00572F2C" w:rsidP="00785ED6">
      <w:pPr>
        <w:ind w:left="709" w:hanging="715"/>
        <w:rPr>
          <w:rFonts w:ascii="Times New Roman" w:hAnsi="Times New Roman" w:cs="Times New Roman"/>
          <w:color w:val="000000" w:themeColor="text1"/>
          <w:sz w:val="24"/>
        </w:rPr>
      </w:pPr>
    </w:p>
    <w:p w14:paraId="7FA8EA1B" w14:textId="77777777" w:rsidR="00572F2C" w:rsidRPr="00FE2718" w:rsidRDefault="00572F2C" w:rsidP="000452CC">
      <w:pPr>
        <w:pStyle w:val="Ttulo2"/>
      </w:pPr>
      <w:r w:rsidRPr="00FE2718">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0E2A0C11" w14:textId="77777777" w:rsidR="00572F2C" w:rsidRPr="00FE2718" w:rsidRDefault="00572F2C" w:rsidP="00785ED6">
      <w:pPr>
        <w:ind w:left="709" w:hanging="715"/>
        <w:rPr>
          <w:rFonts w:ascii="Times New Roman" w:hAnsi="Times New Roman" w:cs="Times New Roman"/>
          <w:color w:val="000000" w:themeColor="text1"/>
          <w:sz w:val="24"/>
        </w:rPr>
      </w:pPr>
    </w:p>
    <w:p w14:paraId="7E1D9E32" w14:textId="77777777" w:rsidR="00572F2C" w:rsidRPr="00FE2718" w:rsidRDefault="00572F2C" w:rsidP="00C7510C">
      <w:pPr>
        <w:pStyle w:val="Ttulo3"/>
      </w:pPr>
      <w:r w:rsidRPr="00FE2718">
        <w:t>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14AE2F1" w14:textId="77777777" w:rsidR="00572F2C" w:rsidRPr="00FE2718" w:rsidRDefault="00572F2C" w:rsidP="00785ED6">
      <w:pPr>
        <w:ind w:left="709" w:hanging="715"/>
        <w:rPr>
          <w:rFonts w:ascii="Times New Roman" w:hAnsi="Times New Roman" w:cs="Times New Roman"/>
          <w:color w:val="000000" w:themeColor="text1"/>
          <w:sz w:val="24"/>
        </w:rPr>
      </w:pPr>
    </w:p>
    <w:p w14:paraId="40F11E47" w14:textId="77777777" w:rsidR="00572F2C" w:rsidRPr="00FE2718" w:rsidRDefault="00572F2C" w:rsidP="00C7510C">
      <w:pPr>
        <w:pStyle w:val="Ttulo3"/>
      </w:pPr>
      <w:r w:rsidRPr="00FE2718">
        <w:t>O sindicato representante da categoria do trabalhador deverá ser notificado pela CONTRATANTE para acompanhar o pagamento das verbas mencionadas.</w:t>
      </w:r>
    </w:p>
    <w:p w14:paraId="7D2364C1" w14:textId="77777777" w:rsidR="00572F2C" w:rsidRPr="00FE2718" w:rsidRDefault="00572F2C" w:rsidP="00785ED6">
      <w:pPr>
        <w:ind w:left="709" w:hanging="715"/>
        <w:rPr>
          <w:rFonts w:ascii="Times New Roman" w:hAnsi="Times New Roman" w:cs="Times New Roman"/>
          <w:color w:val="000000" w:themeColor="text1"/>
          <w:sz w:val="24"/>
        </w:rPr>
      </w:pPr>
    </w:p>
    <w:p w14:paraId="51DD2D95" w14:textId="77777777" w:rsidR="00572F2C" w:rsidRPr="00FE2718" w:rsidRDefault="00572F2C" w:rsidP="00C7510C">
      <w:pPr>
        <w:pStyle w:val="Ttulo3"/>
      </w:pPr>
      <w:r w:rsidRPr="00FE2718">
        <w:t>Tais pagamentos não configuram vínculo empregatício ou implicam a assunção de responsabilidade por quaisquer obrigações dele decorrentes entre a contratante e os empregados da contratada.</w:t>
      </w:r>
    </w:p>
    <w:p w14:paraId="2D2A9581" w14:textId="77777777" w:rsidR="00572F2C" w:rsidRPr="00FE2718" w:rsidRDefault="00572F2C" w:rsidP="00785ED6">
      <w:pPr>
        <w:ind w:left="709" w:hanging="715"/>
        <w:rPr>
          <w:rFonts w:ascii="Times New Roman" w:hAnsi="Times New Roman" w:cs="Times New Roman"/>
          <w:color w:val="000000" w:themeColor="text1"/>
          <w:sz w:val="24"/>
        </w:rPr>
      </w:pPr>
    </w:p>
    <w:p w14:paraId="55B650AD" w14:textId="77777777" w:rsidR="00572F2C" w:rsidRPr="00FE2718" w:rsidRDefault="0051041A" w:rsidP="000452CC">
      <w:pPr>
        <w:pStyle w:val="Ttulo2"/>
      </w:pPr>
      <w:r w:rsidRPr="00FE2718">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4E41DC61" w14:textId="77777777" w:rsidR="0051041A" w:rsidRPr="00FE2718" w:rsidRDefault="0051041A" w:rsidP="00785ED6">
      <w:pPr>
        <w:ind w:left="709" w:hanging="715"/>
        <w:rPr>
          <w:rFonts w:ascii="Times New Roman" w:hAnsi="Times New Roman" w:cs="Times New Roman"/>
          <w:color w:val="000000" w:themeColor="text1"/>
          <w:sz w:val="24"/>
        </w:rPr>
      </w:pPr>
    </w:p>
    <w:p w14:paraId="4FB065C8" w14:textId="77777777" w:rsidR="0051041A" w:rsidRPr="00FE2718" w:rsidRDefault="0051041A" w:rsidP="000452CC">
      <w:pPr>
        <w:pStyle w:val="Ttulo2"/>
      </w:pPr>
      <w:r w:rsidRPr="00FE2718">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w:t>
      </w:r>
      <w:r w:rsidR="00D76227" w:rsidRPr="00FE2718">
        <w:t>corresponsabilidade</w:t>
      </w:r>
      <w:r w:rsidRPr="00FE2718">
        <w:t xml:space="preserve"> da CONTRATANTE ou de seus agentes, gestores e fiscais, de conformidade </w:t>
      </w:r>
      <w:r w:rsidR="00F94706" w:rsidRPr="00FE2718">
        <w:t>no Art. 129 do Regimento Interno de Licitação e Contratos da Codevasf, Lei 13.303</w:t>
      </w:r>
      <w:r w:rsidRPr="00FE2718">
        <w:t xml:space="preserve"> de 2016 e IN nº 05, de 2017.</w:t>
      </w:r>
    </w:p>
    <w:p w14:paraId="3D3D7CC1" w14:textId="77777777" w:rsidR="00782FF7" w:rsidRPr="00FE2718" w:rsidRDefault="00782FF7" w:rsidP="00785ED6">
      <w:pPr>
        <w:ind w:left="709" w:hanging="715"/>
        <w:rPr>
          <w:rFonts w:ascii="Times New Roman" w:hAnsi="Times New Roman" w:cs="Times New Roman"/>
          <w:color w:val="000000" w:themeColor="text1"/>
          <w:sz w:val="24"/>
        </w:rPr>
      </w:pPr>
    </w:p>
    <w:p w14:paraId="7AE7BC72" w14:textId="77777777" w:rsidR="00795DCB" w:rsidRPr="00FE2718" w:rsidRDefault="00795DCB" w:rsidP="000452CC">
      <w:pPr>
        <w:pStyle w:val="Ttulo2"/>
      </w:pPr>
      <w:r w:rsidRPr="00FE2718">
        <w:t>Rejeitar, no todo ou em parte, serviço executado em desacor</w:t>
      </w:r>
      <w:r w:rsidR="004D0521" w:rsidRPr="00FE2718">
        <w:t>do com o instrumento contratual.</w:t>
      </w:r>
    </w:p>
    <w:p w14:paraId="2735546E" w14:textId="77777777" w:rsidR="00DD4CBC" w:rsidRPr="00FE2718" w:rsidRDefault="00DD4CBC" w:rsidP="00785ED6">
      <w:pPr>
        <w:ind w:left="709" w:hanging="715"/>
        <w:rPr>
          <w:rFonts w:ascii="Times New Roman" w:hAnsi="Times New Roman" w:cs="Times New Roman"/>
          <w:color w:val="000000" w:themeColor="text1"/>
          <w:sz w:val="24"/>
        </w:rPr>
      </w:pPr>
    </w:p>
    <w:p w14:paraId="43F4D2E8" w14:textId="77777777" w:rsidR="00A6649F" w:rsidRPr="00FE2718" w:rsidRDefault="00A6649F" w:rsidP="000452CC">
      <w:pPr>
        <w:pStyle w:val="Ttulo2"/>
      </w:pPr>
      <w:r w:rsidRPr="00FE2718">
        <w:lastRenderedPageBreak/>
        <w:t xml:space="preserve">O fiscal do contrato terá </w:t>
      </w:r>
      <w:r w:rsidR="004758DE" w:rsidRPr="00FE2718">
        <w:t>05</w:t>
      </w:r>
      <w:r w:rsidRPr="00FE2718">
        <w:t xml:space="preserve"> (</w:t>
      </w:r>
      <w:r w:rsidR="004758DE" w:rsidRPr="00FE2718">
        <w:t>cinco</w:t>
      </w:r>
      <w:r w:rsidRPr="00FE2718">
        <w:t xml:space="preserve">) dias úteis para analisar </w:t>
      </w:r>
      <w:r w:rsidR="0012544E" w:rsidRPr="00FE2718">
        <w:t>os relatórios e documentos apresentados</w:t>
      </w:r>
      <w:r w:rsidRPr="00FE2718">
        <w:t xml:space="preserve"> pela contratada</w:t>
      </w:r>
      <w:r w:rsidR="0012544E" w:rsidRPr="00FE2718">
        <w:t>, contados do dia seguinte do recebimento destes</w:t>
      </w:r>
      <w:r w:rsidRPr="00FE2718">
        <w:t>.</w:t>
      </w:r>
    </w:p>
    <w:p w14:paraId="224BEB0B" w14:textId="77777777" w:rsidR="00DD4CBC" w:rsidRPr="00FE2718" w:rsidRDefault="00DD4CBC" w:rsidP="00785ED6">
      <w:pPr>
        <w:ind w:left="709" w:hanging="715"/>
        <w:rPr>
          <w:rFonts w:ascii="Times New Roman" w:hAnsi="Times New Roman" w:cs="Times New Roman"/>
          <w:color w:val="000000" w:themeColor="text1"/>
          <w:sz w:val="24"/>
        </w:rPr>
      </w:pPr>
    </w:p>
    <w:p w14:paraId="5584D9E4" w14:textId="77777777" w:rsidR="00795DCB" w:rsidRPr="00FE2718" w:rsidRDefault="00795DCB" w:rsidP="000452CC">
      <w:pPr>
        <w:pStyle w:val="Ttulo2"/>
      </w:pPr>
      <w:r w:rsidRPr="00FE2718">
        <w:t>Notificar a contratada sobre quaisquer ocorrências encontradas em desconformidade com as cláusulas contratuais, sempre por escrito, com prov</w:t>
      </w:r>
      <w:r w:rsidR="004D0521" w:rsidRPr="00FE2718">
        <w:t>a de recebimento da notificação.</w:t>
      </w:r>
    </w:p>
    <w:p w14:paraId="64A7D1F3" w14:textId="77777777" w:rsidR="00DD4CBC" w:rsidRPr="00FE2718" w:rsidRDefault="00DD4CBC" w:rsidP="00785ED6">
      <w:pPr>
        <w:ind w:left="709" w:hanging="715"/>
        <w:rPr>
          <w:rFonts w:ascii="Times New Roman" w:hAnsi="Times New Roman" w:cs="Times New Roman"/>
          <w:color w:val="000000" w:themeColor="text1"/>
          <w:sz w:val="24"/>
        </w:rPr>
      </w:pPr>
    </w:p>
    <w:p w14:paraId="152E341E" w14:textId="77777777" w:rsidR="00795DCB" w:rsidRPr="00FE2718" w:rsidRDefault="00795DCB" w:rsidP="000452CC">
      <w:pPr>
        <w:pStyle w:val="Ttulo2"/>
      </w:pPr>
      <w:r w:rsidRPr="00FE2718">
        <w:t>Atestar as notas fiscais e encaminhá-las ao Supervisor de Fiscalização, quando houver, ou ao titular da unidade orgânica demandante, para p</w:t>
      </w:r>
      <w:r w:rsidR="004D0521" w:rsidRPr="00FE2718">
        <w:t>rovidências quanto ao pagamento.</w:t>
      </w:r>
    </w:p>
    <w:p w14:paraId="28921866" w14:textId="77777777" w:rsidR="00DD4CBC" w:rsidRPr="00FE2718" w:rsidRDefault="00DD4CBC" w:rsidP="00785ED6">
      <w:pPr>
        <w:ind w:left="709" w:hanging="715"/>
        <w:rPr>
          <w:rFonts w:ascii="Times New Roman" w:hAnsi="Times New Roman" w:cs="Times New Roman"/>
          <w:color w:val="000000" w:themeColor="text1"/>
          <w:sz w:val="24"/>
        </w:rPr>
      </w:pPr>
    </w:p>
    <w:p w14:paraId="07BECF0F" w14:textId="77777777" w:rsidR="00795DCB" w:rsidRPr="00FE2718" w:rsidRDefault="00795DCB" w:rsidP="000452CC">
      <w:pPr>
        <w:pStyle w:val="Ttulo2"/>
      </w:pPr>
      <w:r w:rsidRPr="00FE2718">
        <w:t>Receber e encaminhar ao Supervisor de Fiscalização, quando houver, ou ao titular da unidade orgânica demandante, para providências, os pedidos de reajuste/repactuação e re</w:t>
      </w:r>
      <w:r w:rsidR="004D0521" w:rsidRPr="00FE2718">
        <w:t>equilíbrio econômico financeiro.</w:t>
      </w:r>
    </w:p>
    <w:p w14:paraId="3E1A294C" w14:textId="77777777" w:rsidR="00DD4CBC" w:rsidRPr="00FE2718" w:rsidRDefault="00DD4CBC" w:rsidP="00785ED6">
      <w:pPr>
        <w:ind w:left="709" w:hanging="715"/>
        <w:rPr>
          <w:rFonts w:ascii="Times New Roman" w:hAnsi="Times New Roman" w:cs="Times New Roman"/>
          <w:color w:val="000000" w:themeColor="text1"/>
          <w:sz w:val="24"/>
        </w:rPr>
      </w:pPr>
    </w:p>
    <w:p w14:paraId="0CAF20F4" w14:textId="77777777" w:rsidR="00795DCB" w:rsidRPr="00FE2718" w:rsidRDefault="00795DCB" w:rsidP="000452CC">
      <w:pPr>
        <w:pStyle w:val="Ttulo2"/>
      </w:pPr>
      <w:r w:rsidRPr="00FE2718">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FE2718">
        <w:t>do prazo de vigência contratual.</w:t>
      </w:r>
    </w:p>
    <w:p w14:paraId="358FEA09" w14:textId="77777777" w:rsidR="00DD4CBC" w:rsidRPr="00FE2718" w:rsidRDefault="00DD4CBC" w:rsidP="00785ED6">
      <w:pPr>
        <w:ind w:left="709" w:hanging="715"/>
        <w:rPr>
          <w:rFonts w:ascii="Times New Roman" w:hAnsi="Times New Roman" w:cs="Times New Roman"/>
          <w:color w:val="000000" w:themeColor="text1"/>
          <w:sz w:val="24"/>
        </w:rPr>
      </w:pPr>
    </w:p>
    <w:p w14:paraId="6D123A5A" w14:textId="77777777" w:rsidR="00795DCB" w:rsidRPr="00FE2718" w:rsidRDefault="00795DCB" w:rsidP="000452CC">
      <w:pPr>
        <w:pStyle w:val="Ttulo2"/>
      </w:pPr>
      <w:r w:rsidRPr="00FE2718">
        <w:t>Analisar e emitir nota técnica referente aos pedidos de prorrogação de prazos,</w:t>
      </w:r>
      <w:r w:rsidR="00C117FF" w:rsidRPr="00FE2718">
        <w:t xml:space="preserve"> aditivos de quantitativos,</w:t>
      </w:r>
      <w:r w:rsidRPr="00FE2718">
        <w:t xml:space="preserve"> de interrupções na execução do objeto, de serviços extraordinários, de modificações no projeto ou alterações relativas à qualidade, à segurança e outras, de modo a subsidiar a decisão final</w:t>
      </w:r>
      <w:r w:rsidR="003B23A4" w:rsidRPr="00FE2718">
        <w:t xml:space="preserve"> pela autoridade competente</w:t>
      </w:r>
      <w:r w:rsidR="00122CAF" w:rsidRPr="00FE2718">
        <w:t>.</w:t>
      </w:r>
    </w:p>
    <w:p w14:paraId="6F557BCA" w14:textId="77777777" w:rsidR="00DD4CBC" w:rsidRPr="00FE2718" w:rsidRDefault="00DD4CBC" w:rsidP="00785ED6">
      <w:pPr>
        <w:ind w:left="709" w:hanging="715"/>
        <w:rPr>
          <w:rFonts w:ascii="Times New Roman" w:hAnsi="Times New Roman" w:cs="Times New Roman"/>
          <w:color w:val="000000" w:themeColor="text1"/>
          <w:sz w:val="24"/>
        </w:rPr>
      </w:pPr>
    </w:p>
    <w:p w14:paraId="3D7AE035" w14:textId="77777777" w:rsidR="00795DCB" w:rsidRPr="00FE2718" w:rsidRDefault="00795DCB" w:rsidP="000452CC">
      <w:pPr>
        <w:pStyle w:val="Ttulo2"/>
      </w:pPr>
      <w:r w:rsidRPr="00FE2718">
        <w:t>Informar à unidade de finanças, mediante Termo de Encerramento Físico – TEF, quanto ao término da vigência do contrato, para providências do sentido de liberação da garantia co</w:t>
      </w:r>
      <w:r w:rsidR="004D0521" w:rsidRPr="00FE2718">
        <w:t>ntratual em favor da contratada.</w:t>
      </w:r>
    </w:p>
    <w:p w14:paraId="2DF8136B" w14:textId="77777777" w:rsidR="00DD4CBC" w:rsidRPr="00FE2718" w:rsidRDefault="00DD4CBC" w:rsidP="00785ED6">
      <w:pPr>
        <w:ind w:left="709" w:hanging="715"/>
        <w:rPr>
          <w:rFonts w:ascii="Times New Roman" w:hAnsi="Times New Roman" w:cs="Times New Roman"/>
          <w:color w:val="000000" w:themeColor="text1"/>
          <w:sz w:val="24"/>
        </w:rPr>
      </w:pPr>
    </w:p>
    <w:p w14:paraId="210DB243" w14:textId="77777777" w:rsidR="00795DCB" w:rsidRPr="00FE2718" w:rsidRDefault="00795DCB" w:rsidP="000452CC">
      <w:pPr>
        <w:pStyle w:val="Ttulo2"/>
      </w:pPr>
      <w:r w:rsidRPr="00FE2718">
        <w:t>Receber as etapas d</w:t>
      </w:r>
      <w:r w:rsidR="006F700B" w:rsidRPr="00FE2718">
        <w:t xml:space="preserve">os </w:t>
      </w:r>
      <w:r w:rsidRPr="00FE2718">
        <w:t>serviços mediante medições precisas e de a</w:t>
      </w:r>
      <w:r w:rsidR="004D0521" w:rsidRPr="00FE2718">
        <w:t>cordo com as regras contratuais.</w:t>
      </w:r>
    </w:p>
    <w:p w14:paraId="257C6545" w14:textId="77777777" w:rsidR="00DD4CBC" w:rsidRPr="00FE2718" w:rsidRDefault="00DD4CBC" w:rsidP="00785ED6">
      <w:pPr>
        <w:ind w:left="709" w:hanging="715"/>
        <w:rPr>
          <w:rFonts w:ascii="Times New Roman" w:hAnsi="Times New Roman" w:cs="Times New Roman"/>
          <w:color w:val="000000" w:themeColor="text1"/>
          <w:sz w:val="24"/>
        </w:rPr>
      </w:pPr>
    </w:p>
    <w:p w14:paraId="3045D2FF" w14:textId="77777777" w:rsidR="00795DCB" w:rsidRPr="00FE2718" w:rsidRDefault="00795DCB" w:rsidP="000452CC">
      <w:pPr>
        <w:pStyle w:val="Ttulo2"/>
      </w:pPr>
      <w:r w:rsidRPr="00FE2718">
        <w:t xml:space="preserve">Informar ao </w:t>
      </w:r>
      <w:r w:rsidR="004F219F" w:rsidRPr="00FE2718">
        <w:t>Supervisor de Fiscalização</w:t>
      </w:r>
      <w:r w:rsidRPr="00FE2718">
        <w:t>, quando houver, ou ao titular da unidade orgânica demandante as ocorrências relacionadas à execução do contrato que ultrapassarem a sua competência de atuação, objetivando a regularização da</w:t>
      </w:r>
      <w:r w:rsidR="004D0521" w:rsidRPr="00FE2718">
        <w:t>s faltas ou defeitos observados.</w:t>
      </w:r>
    </w:p>
    <w:p w14:paraId="01BC4CB1" w14:textId="77777777" w:rsidR="00DD4CBC" w:rsidRPr="00FE2718" w:rsidRDefault="00DD4CBC" w:rsidP="00785ED6">
      <w:pPr>
        <w:ind w:left="709" w:hanging="715"/>
        <w:rPr>
          <w:rFonts w:ascii="Times New Roman" w:hAnsi="Times New Roman" w:cs="Times New Roman"/>
          <w:color w:val="000000" w:themeColor="text1"/>
          <w:sz w:val="24"/>
        </w:rPr>
      </w:pPr>
    </w:p>
    <w:p w14:paraId="2FD6E3CA" w14:textId="77777777" w:rsidR="00795DCB" w:rsidRPr="00FE2718" w:rsidRDefault="00795DCB" w:rsidP="000452CC">
      <w:pPr>
        <w:pStyle w:val="Ttulo2"/>
      </w:pPr>
      <w:r w:rsidRPr="00FE2718">
        <w:t xml:space="preserve">Receber, provisória e definitivamente, </w:t>
      </w:r>
      <w:r w:rsidR="006F700B" w:rsidRPr="00FE2718">
        <w:t xml:space="preserve">os </w:t>
      </w:r>
      <w:r w:rsidRPr="00FE2718">
        <w:t>serviços sob sua responsabilidade, mediante recibo ou Termo Circunstanciado, quando não for designada comissão de</w:t>
      </w:r>
      <w:r w:rsidR="004D0521" w:rsidRPr="00FE2718">
        <w:t xml:space="preserve"> recebimento ou outro empregado.</w:t>
      </w:r>
    </w:p>
    <w:p w14:paraId="61ED8CC8" w14:textId="77777777" w:rsidR="00DD4CBC" w:rsidRPr="00FE2718" w:rsidRDefault="00DD4CBC" w:rsidP="00785ED6">
      <w:pPr>
        <w:ind w:left="709" w:hanging="715"/>
        <w:rPr>
          <w:rFonts w:ascii="Times New Roman" w:hAnsi="Times New Roman" w:cs="Times New Roman"/>
          <w:color w:val="000000" w:themeColor="text1"/>
          <w:sz w:val="24"/>
        </w:rPr>
      </w:pPr>
    </w:p>
    <w:p w14:paraId="713EC1AD" w14:textId="77777777" w:rsidR="003A2D9B" w:rsidRPr="00FE2718" w:rsidRDefault="003A2D9B" w:rsidP="000452CC">
      <w:pPr>
        <w:pStyle w:val="Ttulo2"/>
      </w:pPr>
      <w:r w:rsidRPr="00FE2718">
        <w:t xml:space="preserve">Cabe à Fiscalização verificar a ocorrência de fatos para os quais </w:t>
      </w:r>
      <w:r w:rsidR="00947292" w:rsidRPr="00FE2718">
        <w:t>tenha</w:t>
      </w:r>
      <w:r w:rsidRPr="00FE2718">
        <w:t xml:space="preserve"> sido estipulada qualquer penalidade contratual. A Fiscalização informará ao setor competente quanto ao fato, instruindo o seu relatório com os documentos necessários, e em caso de multa, a indicação do seu valor.</w:t>
      </w:r>
    </w:p>
    <w:p w14:paraId="0F98EEB4" w14:textId="77777777" w:rsidR="00DD4CBC" w:rsidRPr="00FE2718" w:rsidRDefault="00DD4CBC" w:rsidP="00785ED6">
      <w:pPr>
        <w:ind w:left="709" w:hanging="715"/>
        <w:rPr>
          <w:rFonts w:ascii="Times New Roman" w:hAnsi="Times New Roman" w:cs="Times New Roman"/>
          <w:color w:val="000000" w:themeColor="text1"/>
          <w:sz w:val="24"/>
        </w:rPr>
      </w:pPr>
    </w:p>
    <w:p w14:paraId="790A35BF" w14:textId="77777777" w:rsidR="003A2D9B" w:rsidRPr="00FE2718" w:rsidRDefault="003A2D9B" w:rsidP="000452CC">
      <w:pPr>
        <w:pStyle w:val="Ttulo2"/>
      </w:pPr>
      <w:r w:rsidRPr="00FE2718">
        <w:t>A ação e/ou omissão, total ou parcial, da Fiscalização não eximirá a Contratada da integral responsabilidade pela execução do objeto deste contrato.</w:t>
      </w:r>
    </w:p>
    <w:p w14:paraId="17BCCFBC" w14:textId="77777777" w:rsidR="00DD4CBC" w:rsidRPr="00FE2718" w:rsidRDefault="00DD4CBC" w:rsidP="00785ED6">
      <w:pPr>
        <w:ind w:left="709" w:hanging="715"/>
        <w:rPr>
          <w:rFonts w:ascii="Times New Roman" w:hAnsi="Times New Roman" w:cs="Times New Roman"/>
          <w:color w:val="000000" w:themeColor="text1"/>
          <w:sz w:val="24"/>
        </w:rPr>
      </w:pPr>
    </w:p>
    <w:p w14:paraId="417A0FC7" w14:textId="7F50F29D" w:rsidR="003A2D9B" w:rsidRDefault="003A2D9B" w:rsidP="000452CC">
      <w:pPr>
        <w:pStyle w:val="Ttulo2"/>
      </w:pPr>
      <w:r w:rsidRPr="00FE2718">
        <w:lastRenderedPageBreak/>
        <w:t xml:space="preserve">A Fiscalização deverá verificar, periodicamente, no decorrer da execução do contrato, se a </w:t>
      </w:r>
      <w:r w:rsidR="0098597C" w:rsidRPr="00FE2718">
        <w:t>CONTRATADA</w:t>
      </w:r>
      <w:r w:rsidRPr="00FE2718">
        <w:t xml:space="preserve"> mantém, em compatibilidade com as obrigações assumidas, todas as condições de habilitação e qualificação exigidas na licitação, comprovada mediante consulta ao SICAF, CADIN ou certidões comprobatórias.</w:t>
      </w:r>
    </w:p>
    <w:p w14:paraId="5F786147" w14:textId="77777777" w:rsidR="00E90E7C" w:rsidRPr="00E90E7C" w:rsidRDefault="00E90E7C" w:rsidP="00E90E7C">
      <w:pPr>
        <w:rPr>
          <w:lang w:eastAsia="pt-BR"/>
        </w:rPr>
      </w:pPr>
    </w:p>
    <w:p w14:paraId="02BC0CC7" w14:textId="38B892C1" w:rsidR="003A2D9B" w:rsidRPr="00FE2718" w:rsidRDefault="003A2D9B" w:rsidP="000452CC">
      <w:pPr>
        <w:pStyle w:val="Ttulo1"/>
      </w:pPr>
      <w:bookmarkStart w:id="31" w:name="_Toc140142021"/>
      <w:r w:rsidRPr="00FE2718">
        <w:t>RECEBIMENTO DEFINITIVO DOS SERVIÇOS</w:t>
      </w:r>
      <w:bookmarkEnd w:id="31"/>
    </w:p>
    <w:p w14:paraId="0342ECB6" w14:textId="77777777" w:rsidR="00C5160E" w:rsidRPr="00FE2718" w:rsidRDefault="00C5160E" w:rsidP="00785ED6">
      <w:pPr>
        <w:ind w:left="851" w:hanging="851"/>
        <w:rPr>
          <w:rFonts w:ascii="Times New Roman" w:hAnsi="Times New Roman" w:cs="Times New Roman"/>
          <w:color w:val="000000" w:themeColor="text1"/>
          <w:sz w:val="24"/>
        </w:rPr>
      </w:pPr>
    </w:p>
    <w:p w14:paraId="397FC15C" w14:textId="77777777" w:rsidR="0036510C" w:rsidRPr="00FE2718" w:rsidRDefault="0036510C" w:rsidP="000452CC">
      <w:pPr>
        <w:pStyle w:val="Ttulo2"/>
      </w:pPr>
      <w:bookmarkStart w:id="32" w:name="_Ref462323335"/>
      <w:r w:rsidRPr="00FE2718">
        <w:t xml:space="preserve">Para a finalização dos trabalhos e, respectiva emissão, por parte da CODEVASF, do Termo de Encerramento Físico e do Atestado de Capacidade Técnica, além da liberação da caução contratual, a CONTRATADA deverá apresentar todos os relatórios exigidos </w:t>
      </w:r>
      <w:r w:rsidR="00D21567" w:rsidRPr="00FE2718">
        <w:t xml:space="preserve">pela FISCALIZAÇÃO, </w:t>
      </w:r>
      <w:r w:rsidRPr="00FE2718">
        <w:t>analisados e aprovados pela CODEVASF.</w:t>
      </w:r>
      <w:bookmarkEnd w:id="32"/>
    </w:p>
    <w:p w14:paraId="7529BC95" w14:textId="77777777" w:rsidR="0036510C" w:rsidRPr="00FE2718" w:rsidRDefault="0036510C" w:rsidP="00785ED6">
      <w:pPr>
        <w:ind w:left="851" w:hanging="851"/>
        <w:rPr>
          <w:rFonts w:ascii="Times New Roman" w:hAnsi="Times New Roman" w:cs="Times New Roman"/>
          <w:color w:val="000000" w:themeColor="text1"/>
          <w:sz w:val="24"/>
        </w:rPr>
      </w:pPr>
    </w:p>
    <w:p w14:paraId="5D349457" w14:textId="77777777" w:rsidR="00B271E0" w:rsidRPr="00FE2718" w:rsidRDefault="00B271E0" w:rsidP="00C7510C">
      <w:pPr>
        <w:pStyle w:val="Ttulo3"/>
      </w:pPr>
      <w:r w:rsidRPr="00FE2718">
        <w:t>O recebimento provisório ou definitivo não exclui a responsabilidade civil pela execução dos serviços, nem ético-profissional pela perfeita execução do contrato, dentro dos limites estabelecidos neste Termo de Referência, por parte da CONTRATADA.</w:t>
      </w:r>
    </w:p>
    <w:p w14:paraId="452BC351" w14:textId="77777777" w:rsidR="00D21567" w:rsidRPr="00FE2718" w:rsidRDefault="00D21567" w:rsidP="00785ED6">
      <w:pPr>
        <w:ind w:left="851" w:hanging="851"/>
        <w:rPr>
          <w:rFonts w:ascii="Times New Roman" w:hAnsi="Times New Roman" w:cs="Times New Roman"/>
          <w:color w:val="000000" w:themeColor="text1"/>
          <w:sz w:val="24"/>
        </w:rPr>
      </w:pPr>
    </w:p>
    <w:p w14:paraId="3AF0E1FA" w14:textId="77777777" w:rsidR="00D21567" w:rsidRPr="00FE2718" w:rsidRDefault="00D21567" w:rsidP="00C7510C">
      <w:pPr>
        <w:pStyle w:val="Ttulo3"/>
      </w:pPr>
      <w:r w:rsidRPr="00FE2718">
        <w:t>O recebimento provisório será realizado pelo fiscal técnico, administrativo e setorial ou pela equipe de fiscalização.</w:t>
      </w:r>
    </w:p>
    <w:p w14:paraId="461A0EB5" w14:textId="77777777" w:rsidR="00D21567" w:rsidRPr="00FE2718" w:rsidRDefault="00D21567" w:rsidP="00785ED6">
      <w:pPr>
        <w:ind w:left="851" w:hanging="851"/>
        <w:rPr>
          <w:rFonts w:ascii="Times New Roman" w:hAnsi="Times New Roman" w:cs="Times New Roman"/>
          <w:color w:val="000000" w:themeColor="text1"/>
          <w:sz w:val="24"/>
        </w:rPr>
      </w:pPr>
    </w:p>
    <w:p w14:paraId="70B31C41" w14:textId="77777777" w:rsidR="00D21567" w:rsidRPr="00FE2718" w:rsidRDefault="00D21567" w:rsidP="00C7510C">
      <w:pPr>
        <w:pStyle w:val="Ttulo4"/>
      </w:pPr>
      <w:r w:rsidRPr="00FE2718">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24FD609" w14:textId="77777777" w:rsidR="00D21567" w:rsidRPr="00FE2718" w:rsidRDefault="00D21567" w:rsidP="00785ED6">
      <w:pPr>
        <w:ind w:left="851" w:hanging="851"/>
        <w:rPr>
          <w:rFonts w:ascii="Times New Roman" w:hAnsi="Times New Roman" w:cs="Times New Roman"/>
          <w:color w:val="000000" w:themeColor="text1"/>
          <w:sz w:val="24"/>
        </w:rPr>
      </w:pPr>
    </w:p>
    <w:p w14:paraId="6BD2EAD0" w14:textId="77777777" w:rsidR="00D21567" w:rsidRPr="00FE2718" w:rsidRDefault="00D21567" w:rsidP="00C7510C">
      <w:pPr>
        <w:pStyle w:val="Ttulo4"/>
      </w:pPr>
      <w:r w:rsidRPr="00FE2718">
        <w:t>Ao final de cada período mensal, o fiscal administrativo deverá verificar a efetiva realização dos dispêndios concernentes aos salários e às obrigações trabalhistas, previdenciárias e com o FGTS do mês anterior.</w:t>
      </w:r>
    </w:p>
    <w:p w14:paraId="15871BB6" w14:textId="77777777" w:rsidR="00D21567" w:rsidRPr="00FE2718" w:rsidRDefault="00D21567" w:rsidP="00785ED6">
      <w:pPr>
        <w:ind w:left="851" w:hanging="851"/>
        <w:rPr>
          <w:rFonts w:ascii="Times New Roman" w:hAnsi="Times New Roman" w:cs="Times New Roman"/>
          <w:color w:val="000000" w:themeColor="text1"/>
          <w:sz w:val="24"/>
        </w:rPr>
      </w:pPr>
    </w:p>
    <w:p w14:paraId="7B3EC930" w14:textId="77777777" w:rsidR="00D21567" w:rsidRPr="00FE2718" w:rsidRDefault="00D21567" w:rsidP="00C7510C">
      <w:pPr>
        <w:pStyle w:val="Ttulo4"/>
      </w:pPr>
      <w:r w:rsidRPr="00FE2718">
        <w:t>Será elaborado relatório circunstanciado, com registro, análise e conclusão acerca das ocorrências na execução do contrato, o qual será encaminhado ao gestor do contrato para recebimento definitivo.</w:t>
      </w:r>
    </w:p>
    <w:p w14:paraId="32B93FDB" w14:textId="77777777" w:rsidR="00D21567" w:rsidRPr="00FE2718" w:rsidRDefault="00D21567" w:rsidP="00785ED6">
      <w:pPr>
        <w:ind w:left="851" w:hanging="851"/>
        <w:rPr>
          <w:rFonts w:ascii="Times New Roman" w:hAnsi="Times New Roman" w:cs="Times New Roman"/>
          <w:color w:val="000000" w:themeColor="text1"/>
          <w:sz w:val="24"/>
        </w:rPr>
      </w:pPr>
    </w:p>
    <w:p w14:paraId="07D3937F" w14:textId="77777777" w:rsidR="00D21567" w:rsidRPr="00FE2718" w:rsidRDefault="00D21567" w:rsidP="00C7510C">
      <w:pPr>
        <w:pStyle w:val="Ttulo4"/>
      </w:pPr>
      <w:r w:rsidRPr="00FE2718">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5ACE27EE" w14:textId="77777777" w:rsidR="00D21567" w:rsidRPr="00FE2718" w:rsidRDefault="00D21567" w:rsidP="00785ED6">
      <w:pPr>
        <w:ind w:left="851" w:hanging="851"/>
        <w:rPr>
          <w:rFonts w:ascii="Times New Roman" w:hAnsi="Times New Roman" w:cs="Times New Roman"/>
          <w:color w:val="000000" w:themeColor="text1"/>
          <w:sz w:val="24"/>
        </w:rPr>
      </w:pPr>
    </w:p>
    <w:p w14:paraId="31DEC987" w14:textId="77777777" w:rsidR="00D21567" w:rsidRPr="00FE2718" w:rsidRDefault="00D21567" w:rsidP="00C7510C">
      <w:pPr>
        <w:pStyle w:val="Ttulo3"/>
      </w:pPr>
      <w:r w:rsidRPr="00FE2718">
        <w:t>O recebimento definitivo, ato que concretiza o ateste da execução dos serviços, será realizado pelo gestor do contrato.</w:t>
      </w:r>
    </w:p>
    <w:p w14:paraId="4AE60161" w14:textId="77777777" w:rsidR="00D21567" w:rsidRPr="00FE2718" w:rsidRDefault="00D21567" w:rsidP="00785ED6">
      <w:pPr>
        <w:ind w:left="851" w:hanging="851"/>
        <w:rPr>
          <w:rFonts w:ascii="Times New Roman" w:hAnsi="Times New Roman" w:cs="Times New Roman"/>
          <w:color w:val="000000" w:themeColor="text1"/>
          <w:sz w:val="24"/>
        </w:rPr>
      </w:pPr>
    </w:p>
    <w:p w14:paraId="74CFCF0F" w14:textId="77777777" w:rsidR="00D21567" w:rsidRPr="00FE2718" w:rsidRDefault="00D21567" w:rsidP="00C7510C">
      <w:pPr>
        <w:pStyle w:val="Ttulo4"/>
      </w:pPr>
      <w:r w:rsidRPr="00FE2718">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63477712" w14:textId="77777777" w:rsidR="00D21567" w:rsidRPr="00FE2718" w:rsidRDefault="00D21567" w:rsidP="00785ED6">
      <w:pPr>
        <w:ind w:left="851" w:hanging="851"/>
        <w:rPr>
          <w:rFonts w:ascii="Times New Roman" w:hAnsi="Times New Roman" w:cs="Times New Roman"/>
          <w:color w:val="000000" w:themeColor="text1"/>
          <w:sz w:val="24"/>
        </w:rPr>
      </w:pPr>
    </w:p>
    <w:p w14:paraId="47AFDADC" w14:textId="77777777" w:rsidR="00D21567" w:rsidRPr="00FE2718" w:rsidRDefault="00D21567" w:rsidP="00C7510C">
      <w:pPr>
        <w:pStyle w:val="Ttulo4"/>
      </w:pPr>
      <w:r w:rsidRPr="00FE2718">
        <w:lastRenderedPageBreak/>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06C0449" w14:textId="77777777" w:rsidR="00D21567" w:rsidRPr="00FE2718" w:rsidRDefault="00D21567" w:rsidP="00785ED6">
      <w:pPr>
        <w:ind w:left="851" w:hanging="851"/>
        <w:rPr>
          <w:rFonts w:ascii="Times New Roman" w:hAnsi="Times New Roman" w:cs="Times New Roman"/>
          <w:color w:val="000000" w:themeColor="text1"/>
          <w:sz w:val="24"/>
        </w:rPr>
      </w:pPr>
    </w:p>
    <w:p w14:paraId="0AED409C" w14:textId="77777777" w:rsidR="0036510C" w:rsidRPr="00FE2718" w:rsidRDefault="0036510C" w:rsidP="00C7510C">
      <w:pPr>
        <w:pStyle w:val="Ttulo3"/>
      </w:pPr>
      <w:r w:rsidRPr="00FE2718">
        <w:t>Após o término dos serviços objeto deste TR, a CONTRATADA requererá à FISCALIZAÇÃO, o seu recebimento provisório, que deverá ocorrer no prazo de 15 (quinze) dias da data de sua solicitação.</w:t>
      </w:r>
    </w:p>
    <w:p w14:paraId="4AD45D37" w14:textId="77777777" w:rsidR="0036510C" w:rsidRPr="00FE2718" w:rsidRDefault="0036510C" w:rsidP="00785ED6">
      <w:pPr>
        <w:ind w:left="851" w:hanging="851"/>
        <w:rPr>
          <w:rFonts w:ascii="Times New Roman" w:hAnsi="Times New Roman" w:cs="Times New Roman"/>
          <w:color w:val="000000" w:themeColor="text1"/>
          <w:sz w:val="24"/>
        </w:rPr>
      </w:pPr>
    </w:p>
    <w:p w14:paraId="5008D7D4" w14:textId="77777777" w:rsidR="0036510C" w:rsidRPr="00FE2718" w:rsidRDefault="0036510C" w:rsidP="00C7510C">
      <w:pPr>
        <w:pStyle w:val="Ttulo3"/>
      </w:pPr>
      <w:r w:rsidRPr="00FE2718">
        <w:t>Na hipótese da necessidade de correção, será estabelecido pela FISCALIZAÇÃO um prazo para que a CONTRATADA, às suas expensas, complemente, refaça ou substitua os serviços rejeitados.</w:t>
      </w:r>
    </w:p>
    <w:p w14:paraId="7E4CB97A" w14:textId="77777777" w:rsidR="0036510C" w:rsidRPr="00FE2718" w:rsidRDefault="0036510C" w:rsidP="00785ED6">
      <w:pPr>
        <w:ind w:left="851" w:hanging="851"/>
        <w:rPr>
          <w:rFonts w:ascii="Times New Roman" w:hAnsi="Times New Roman" w:cs="Times New Roman"/>
          <w:color w:val="000000" w:themeColor="text1"/>
          <w:sz w:val="24"/>
        </w:rPr>
      </w:pPr>
    </w:p>
    <w:p w14:paraId="607478E0" w14:textId="77777777" w:rsidR="0036510C" w:rsidRPr="00FE2718" w:rsidRDefault="0036510C" w:rsidP="00C7510C">
      <w:pPr>
        <w:pStyle w:val="Ttulo3"/>
      </w:pPr>
      <w:r w:rsidRPr="00FE2718">
        <w:t>Após o recebimento provisório do objeto pela FISCALIZAÇÃO, será designado Servidor ou Comissão para o recebimento definitivo do objeto, que deverá ocorrer no prazo de até 15 (quinze) dias da data de sua designação.</w:t>
      </w:r>
    </w:p>
    <w:p w14:paraId="6F4E1771" w14:textId="77777777" w:rsidR="0036510C" w:rsidRPr="00FE2718" w:rsidRDefault="0036510C" w:rsidP="00785ED6">
      <w:pPr>
        <w:ind w:left="851" w:hanging="851"/>
        <w:rPr>
          <w:rFonts w:ascii="Times New Roman" w:hAnsi="Times New Roman" w:cs="Times New Roman"/>
          <w:color w:val="000000" w:themeColor="text1"/>
          <w:sz w:val="24"/>
        </w:rPr>
      </w:pPr>
    </w:p>
    <w:p w14:paraId="21E643BD" w14:textId="77777777" w:rsidR="0036510C" w:rsidRPr="00FE2718" w:rsidRDefault="0036510C" w:rsidP="00C7510C">
      <w:pPr>
        <w:pStyle w:val="Ttulo3"/>
      </w:pPr>
      <w:r w:rsidRPr="00FE2718">
        <w:t>Na hipótese da necessidade de correção, o Servidor ou Comissão estabelecerá um prazo para que a CONTRATADA, às suas expensas, complemente, refaça ou substitua os serviços rejeitados.</w:t>
      </w:r>
    </w:p>
    <w:p w14:paraId="19C15C8A" w14:textId="77777777" w:rsidR="0036510C" w:rsidRPr="00FE2718" w:rsidRDefault="0036510C" w:rsidP="00785ED6">
      <w:pPr>
        <w:ind w:left="851" w:hanging="851"/>
        <w:rPr>
          <w:rFonts w:ascii="Times New Roman" w:hAnsi="Times New Roman" w:cs="Times New Roman"/>
          <w:color w:val="000000" w:themeColor="text1"/>
          <w:sz w:val="24"/>
        </w:rPr>
      </w:pPr>
    </w:p>
    <w:p w14:paraId="2A07DA6C" w14:textId="77777777" w:rsidR="0036510C" w:rsidRPr="00FE2718" w:rsidRDefault="0036510C" w:rsidP="00C7510C">
      <w:pPr>
        <w:pStyle w:val="Ttulo3"/>
      </w:pPr>
      <w:r w:rsidRPr="00FE2718">
        <w:t>Aceitos e aprovados os serviços, será emitido o Termo de Encerramento Físico (TEF), que deverá ser assinado por representante autorizado da CONTRATADA, possibilitando a liberação da garantia.</w:t>
      </w:r>
    </w:p>
    <w:p w14:paraId="0A53353C" w14:textId="77777777" w:rsidR="0036510C" w:rsidRPr="00FE2718" w:rsidRDefault="0036510C" w:rsidP="00C7510C">
      <w:pPr>
        <w:pStyle w:val="Ttulo3"/>
        <w:numPr>
          <w:ilvl w:val="0"/>
          <w:numId w:val="0"/>
        </w:numPr>
        <w:ind w:left="851"/>
      </w:pPr>
    </w:p>
    <w:p w14:paraId="352DE3AA" w14:textId="77777777" w:rsidR="0036510C" w:rsidRPr="00FE2718" w:rsidRDefault="0036510C" w:rsidP="00C7510C">
      <w:pPr>
        <w:pStyle w:val="Ttulo3"/>
      </w:pPr>
      <w:r w:rsidRPr="00FE2718">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C83B252" w14:textId="77777777" w:rsidR="0036510C" w:rsidRPr="00FE2718" w:rsidRDefault="0036510C" w:rsidP="000452CC">
      <w:pPr>
        <w:pStyle w:val="Ttulo2"/>
        <w:numPr>
          <w:ilvl w:val="0"/>
          <w:numId w:val="0"/>
        </w:numPr>
        <w:ind w:left="851"/>
      </w:pPr>
    </w:p>
    <w:p w14:paraId="235CCB28" w14:textId="77777777" w:rsidR="0036510C" w:rsidRPr="00FE2718" w:rsidRDefault="0036510C" w:rsidP="00C7510C">
      <w:pPr>
        <w:pStyle w:val="Ttulo3"/>
      </w:pPr>
      <w:r w:rsidRPr="00FE2718">
        <w:t>A CONTRATADA entende e aceita que o pleno cumprimento do estipulado neste item é condicionante para:</w:t>
      </w:r>
    </w:p>
    <w:p w14:paraId="39EA8F6E" w14:textId="77777777" w:rsidR="0036510C" w:rsidRPr="00FE2718" w:rsidRDefault="0036510C" w:rsidP="00785ED6">
      <w:pPr>
        <w:ind w:left="1276" w:hanging="426"/>
        <w:rPr>
          <w:rFonts w:ascii="Times New Roman" w:hAnsi="Times New Roman" w:cs="Times New Roman"/>
          <w:color w:val="000000" w:themeColor="text1"/>
          <w:sz w:val="24"/>
        </w:rPr>
      </w:pPr>
    </w:p>
    <w:p w14:paraId="768D36E4" w14:textId="77777777" w:rsidR="0036510C" w:rsidRPr="00FE2718" w:rsidRDefault="0036510C" w:rsidP="00B723D6">
      <w:pPr>
        <w:pStyle w:val="PargrafodaLista"/>
        <w:numPr>
          <w:ilvl w:val="0"/>
          <w:numId w:val="34"/>
        </w:numPr>
        <w:ind w:left="226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Emissão do Termo de Encerramento Físico (TEF);</w:t>
      </w:r>
    </w:p>
    <w:p w14:paraId="227FB10E" w14:textId="77777777" w:rsidR="0036510C" w:rsidRPr="00FE2718" w:rsidRDefault="0036510C" w:rsidP="00B723D6">
      <w:pPr>
        <w:pStyle w:val="PargrafodaLista"/>
        <w:numPr>
          <w:ilvl w:val="0"/>
          <w:numId w:val="34"/>
        </w:numPr>
        <w:ind w:left="226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Emissão do Atestado de Capacidade Técnica;</w:t>
      </w:r>
    </w:p>
    <w:p w14:paraId="17B8330A" w14:textId="77777777" w:rsidR="0036510C" w:rsidRPr="00FE2718" w:rsidRDefault="0036510C" w:rsidP="00B723D6">
      <w:pPr>
        <w:pStyle w:val="PargrafodaLista"/>
        <w:numPr>
          <w:ilvl w:val="0"/>
          <w:numId w:val="34"/>
        </w:numPr>
        <w:ind w:left="2268"/>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Liberação da Caução Contratual.</w:t>
      </w:r>
    </w:p>
    <w:p w14:paraId="108ACF04" w14:textId="77777777" w:rsidR="0036510C" w:rsidRPr="00FE2718" w:rsidRDefault="0036510C" w:rsidP="000452CC">
      <w:pPr>
        <w:pStyle w:val="Ttulo2"/>
        <w:numPr>
          <w:ilvl w:val="0"/>
          <w:numId w:val="0"/>
        </w:numPr>
        <w:ind w:left="851"/>
      </w:pPr>
    </w:p>
    <w:p w14:paraId="383491C3" w14:textId="2838BE88" w:rsidR="0036510C" w:rsidRDefault="0036510C" w:rsidP="00C7510C">
      <w:pPr>
        <w:pStyle w:val="Ttulo3"/>
      </w:pPr>
      <w:r w:rsidRPr="00FE2718">
        <w:t>A última fatura de serviços somente será encaminhada para pagamento após a emissão do Termo de Encerramento Físico do Contrato (TEF), que deverá ser anexado ao processo de liberação e pagamento.</w:t>
      </w:r>
    </w:p>
    <w:p w14:paraId="23F223CD" w14:textId="77777777" w:rsidR="00E90E7C" w:rsidRPr="00E90E7C" w:rsidRDefault="00E90E7C" w:rsidP="00E90E7C">
      <w:pPr>
        <w:rPr>
          <w:lang w:eastAsia="pt-BR"/>
        </w:rPr>
      </w:pPr>
    </w:p>
    <w:p w14:paraId="53C8C05A" w14:textId="739DDCBA" w:rsidR="00BF430C" w:rsidRPr="00FE2718" w:rsidRDefault="00BF430C" w:rsidP="000452CC">
      <w:pPr>
        <w:pStyle w:val="Ttulo1"/>
      </w:pPr>
      <w:bookmarkStart w:id="33" w:name="_Toc140142022"/>
      <w:r w:rsidRPr="00FE2718">
        <w:t>SEGURANÇA E MEDICINA DO TRABALHO</w:t>
      </w:r>
      <w:bookmarkEnd w:id="33"/>
    </w:p>
    <w:p w14:paraId="578826B8" w14:textId="77777777" w:rsidR="00BF430C" w:rsidRPr="00FE2718" w:rsidRDefault="00BF430C" w:rsidP="00785ED6">
      <w:pPr>
        <w:ind w:left="851" w:hanging="851"/>
        <w:rPr>
          <w:rFonts w:ascii="Times New Roman" w:hAnsi="Times New Roman" w:cs="Times New Roman"/>
          <w:color w:val="000000" w:themeColor="text1"/>
          <w:sz w:val="24"/>
        </w:rPr>
      </w:pPr>
    </w:p>
    <w:p w14:paraId="1D423B82" w14:textId="76AD7FB3" w:rsidR="00B271E0" w:rsidRPr="00FE2718" w:rsidRDefault="00B271E0" w:rsidP="000452CC">
      <w:pPr>
        <w:pStyle w:val="Ttulo2"/>
      </w:pPr>
      <w:r w:rsidRPr="00FE2718">
        <w:t>Promover medidas de proteção para a redução ou neutralização dos riscos ocupacionais aos seus</w:t>
      </w:r>
      <w:r w:rsidR="000C346A" w:rsidRPr="00FE2718">
        <w:t xml:space="preserve"> empregados, bem como </w:t>
      </w:r>
      <w:r w:rsidR="00615002" w:rsidRPr="00FE2718">
        <w:t>fornecer</w:t>
      </w:r>
      <w:r w:rsidR="000C346A" w:rsidRPr="00FE2718">
        <w:t>,</w:t>
      </w:r>
      <w:r w:rsidR="00C20533" w:rsidRPr="00FE2718">
        <w:t xml:space="preserve"> </w:t>
      </w:r>
      <w:r w:rsidR="00BF24AD" w:rsidRPr="00FE2718">
        <w:rPr>
          <w:rFonts w:eastAsia="PalatinoLinotype"/>
        </w:rPr>
        <w:t>às suas expensas,</w:t>
      </w:r>
      <w:r w:rsidR="00C20533" w:rsidRPr="00FE2718">
        <w:rPr>
          <w:rFonts w:eastAsia="PalatinoLinotype"/>
        </w:rPr>
        <w:t xml:space="preserve"> </w:t>
      </w:r>
      <w:r w:rsidRPr="00FE2718">
        <w:lastRenderedPageBreak/>
        <w:t>obrigatoriamente, os Equipamentos de Proteção Individual (</w:t>
      </w:r>
      <w:r w:rsidR="00276F36">
        <w:t>EPIs</w:t>
      </w:r>
      <w:r w:rsidRPr="00FE2718">
        <w:t>),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1943.O Contratado deverá realizar treinamentos com os empregados</w:t>
      </w:r>
      <w:r w:rsidR="00E92C98" w:rsidRPr="00FE2718">
        <w:t>, custeando todas as despesas,</w:t>
      </w:r>
      <w:r w:rsidRPr="00FE2718">
        <w:t xml:space="preserve"> quanto à forma adequada de utilização dos equipamentos de acordo com as funções exercidas.</w:t>
      </w:r>
    </w:p>
    <w:p w14:paraId="10F1BBD4" w14:textId="77777777" w:rsidR="00B271E0" w:rsidRPr="00FE2718" w:rsidRDefault="00B271E0" w:rsidP="000452CC">
      <w:pPr>
        <w:pStyle w:val="Ttulo2"/>
        <w:numPr>
          <w:ilvl w:val="0"/>
          <w:numId w:val="0"/>
        </w:numPr>
        <w:ind w:left="851"/>
      </w:pPr>
    </w:p>
    <w:p w14:paraId="24BF6013" w14:textId="77777777" w:rsidR="00BF430C" w:rsidRPr="00FE2718" w:rsidRDefault="00BF430C" w:rsidP="000452CC">
      <w:pPr>
        <w:pStyle w:val="Ttulo2"/>
      </w:pPr>
      <w:r w:rsidRPr="00FE2718">
        <w:t>A Contratada deverá atender à legislação pertinente à proteção da integridade física e da saúde dos trabalhadores durante a realização dos serviços, conforme dispõe a Lei nº 6.514 de 22/12/1977, Portaria nº 3.214, de 08/06/1978, do ISSO e deverá:</w:t>
      </w:r>
    </w:p>
    <w:p w14:paraId="5CD58B3F" w14:textId="77777777" w:rsidR="00BF430C" w:rsidRPr="00FE2718" w:rsidRDefault="00BF430C" w:rsidP="00785ED6">
      <w:pPr>
        <w:ind w:left="1276" w:hanging="425"/>
        <w:rPr>
          <w:rFonts w:ascii="Times New Roman" w:hAnsi="Times New Roman" w:cs="Times New Roman"/>
          <w:color w:val="000000" w:themeColor="text1"/>
          <w:sz w:val="24"/>
        </w:rPr>
      </w:pPr>
    </w:p>
    <w:p w14:paraId="074BE1A2" w14:textId="77777777" w:rsidR="00BF430C" w:rsidRPr="00FE2718" w:rsidRDefault="00BF430C" w:rsidP="00DC4898">
      <w:pPr>
        <w:pStyle w:val="PargrafodaLista"/>
        <w:numPr>
          <w:ilvl w:val="0"/>
          <w:numId w:val="2"/>
        </w:numPr>
        <w:ind w:left="1560" w:hanging="425"/>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 xml:space="preserve">Cumprir e fazer cumprir as Normas Regulamentadoras de Segurança e Medicina do Trabalho – </w:t>
      </w:r>
      <w:proofErr w:type="spellStart"/>
      <w:r w:rsidRPr="00FE2718">
        <w:rPr>
          <w:rFonts w:ascii="Times New Roman" w:hAnsi="Times New Roman" w:cs="Times New Roman"/>
          <w:color w:val="000000" w:themeColor="text1"/>
          <w:sz w:val="24"/>
        </w:rPr>
        <w:t>NRs</w:t>
      </w:r>
      <w:proofErr w:type="spellEnd"/>
      <w:r w:rsidRPr="00FE2718">
        <w:rPr>
          <w:rFonts w:ascii="Times New Roman" w:hAnsi="Times New Roman" w:cs="Times New Roman"/>
          <w:color w:val="000000" w:themeColor="text1"/>
          <w:sz w:val="24"/>
        </w:rPr>
        <w:t>, pertinentes à natureza dos serviços a serem desenvolvidos;</w:t>
      </w:r>
    </w:p>
    <w:p w14:paraId="051BACFE" w14:textId="77777777" w:rsidR="00BF430C" w:rsidRPr="00FE2718" w:rsidRDefault="00BF430C" w:rsidP="00DC4898">
      <w:pPr>
        <w:pStyle w:val="PargrafodaLista"/>
        <w:numPr>
          <w:ilvl w:val="0"/>
          <w:numId w:val="2"/>
        </w:numPr>
        <w:ind w:left="1560" w:hanging="425"/>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Elaborar os Programas PPRA e PCMSO, além do PCMAT nos casos previstos na NR-18;</w:t>
      </w:r>
    </w:p>
    <w:p w14:paraId="11C8350A" w14:textId="77777777" w:rsidR="00BF430C" w:rsidRPr="00FE2718" w:rsidRDefault="00BF430C" w:rsidP="00DC4898">
      <w:pPr>
        <w:pStyle w:val="PargrafodaLista"/>
        <w:numPr>
          <w:ilvl w:val="0"/>
          <w:numId w:val="2"/>
        </w:numPr>
        <w:ind w:left="1560" w:hanging="425"/>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Manter nos Eixos, o SESMT conforme dimensionamento disposto no Quadro II da NR-4.</w:t>
      </w:r>
    </w:p>
    <w:p w14:paraId="48A76CEA" w14:textId="1B543263" w:rsidR="00615002" w:rsidRDefault="00615002" w:rsidP="00DC4898">
      <w:pPr>
        <w:pStyle w:val="PargrafodaLista"/>
        <w:numPr>
          <w:ilvl w:val="0"/>
          <w:numId w:val="2"/>
        </w:numPr>
        <w:ind w:left="1560" w:hanging="425"/>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Promover o treinamento para os empregados, em virtude das atribuições do cargo que exerce</w:t>
      </w:r>
      <w:r w:rsidR="00BF24AD" w:rsidRPr="00FE2718">
        <w:rPr>
          <w:rFonts w:ascii="Times New Roman" w:hAnsi="Times New Roman" w:cs="Times New Roman"/>
          <w:color w:val="000000" w:themeColor="text1"/>
          <w:sz w:val="24"/>
        </w:rPr>
        <w:t>m</w:t>
      </w:r>
      <w:r w:rsidRPr="00FE2718">
        <w:rPr>
          <w:rFonts w:ascii="Times New Roman" w:hAnsi="Times New Roman" w:cs="Times New Roman"/>
          <w:color w:val="000000" w:themeColor="text1"/>
          <w:sz w:val="24"/>
        </w:rPr>
        <w:t>, referente a NR-10 e NR-35.</w:t>
      </w:r>
    </w:p>
    <w:p w14:paraId="081DBB50" w14:textId="77777777" w:rsidR="00E90E7C" w:rsidRPr="00FE2718" w:rsidRDefault="00E90E7C" w:rsidP="00E90E7C">
      <w:pPr>
        <w:pStyle w:val="PargrafodaLista"/>
        <w:ind w:left="1560"/>
        <w:rPr>
          <w:rFonts w:ascii="Times New Roman" w:hAnsi="Times New Roman" w:cs="Times New Roman"/>
          <w:color w:val="000000" w:themeColor="text1"/>
          <w:sz w:val="24"/>
        </w:rPr>
      </w:pPr>
    </w:p>
    <w:p w14:paraId="5A0A3442" w14:textId="77777777" w:rsidR="00B271E0" w:rsidRPr="00FE2718" w:rsidRDefault="00B271E0" w:rsidP="000452CC">
      <w:pPr>
        <w:pStyle w:val="Ttulo1"/>
      </w:pPr>
      <w:bookmarkStart w:id="34" w:name="_Toc140142023"/>
      <w:r w:rsidRPr="00FE2718">
        <w:t>CRITÉRIOS DE SUSTENTABILIDADE AMBIENTAL</w:t>
      </w:r>
      <w:bookmarkEnd w:id="34"/>
    </w:p>
    <w:p w14:paraId="5483AD5B" w14:textId="77777777" w:rsidR="00DC4898" w:rsidRPr="00FE2718" w:rsidRDefault="00DC4898" w:rsidP="00DC4898">
      <w:pPr>
        <w:rPr>
          <w:rFonts w:ascii="Times New Roman" w:hAnsi="Times New Roman" w:cs="Times New Roman"/>
          <w:sz w:val="24"/>
          <w:lang w:eastAsia="pt-BR"/>
        </w:rPr>
      </w:pPr>
    </w:p>
    <w:p w14:paraId="5A9E4CAE" w14:textId="77777777" w:rsidR="00C41D9A" w:rsidRPr="00FE2718" w:rsidRDefault="00C41D9A" w:rsidP="000452CC">
      <w:pPr>
        <w:pStyle w:val="Ttulo2"/>
      </w:pPr>
      <w:r w:rsidRPr="00FE2718">
        <w:t>A Contratada</w:t>
      </w:r>
      <w:r w:rsidR="002667C8" w:rsidRPr="00FE2718">
        <w:t>, quando da execução dos serviços de acompanhamento dos objetos relacionados neste TR,</w:t>
      </w:r>
      <w:r w:rsidR="008B3F87" w:rsidRPr="00FE2718">
        <w:t xml:space="preserve"> </w:t>
      </w:r>
      <w:r w:rsidRPr="00FE2718">
        <w:t xml:space="preserve">deverá </w:t>
      </w:r>
      <w:r w:rsidR="003F7034" w:rsidRPr="00FE2718">
        <w:t>atender às diretrizes estabelecidas pelo D</w:t>
      </w:r>
      <w:r w:rsidR="007A13F1" w:rsidRPr="00FE2718">
        <w:t>ecreto nº 7.746, de 05/06/2012</w:t>
      </w:r>
      <w:r w:rsidR="003F7034" w:rsidRPr="00FE2718">
        <w:t xml:space="preserve">.Em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FE2718">
        <w:t>observar as disposições do Art. 4º - § 1º da Lei 12.462/11, especialmente, as normas relativas à:</w:t>
      </w:r>
    </w:p>
    <w:p w14:paraId="05F09A23" w14:textId="77777777" w:rsidR="00C41D9A" w:rsidRPr="00FE2718" w:rsidRDefault="00C41D9A" w:rsidP="00B723D6">
      <w:pPr>
        <w:pStyle w:val="NormalWeb"/>
        <w:numPr>
          <w:ilvl w:val="0"/>
          <w:numId w:val="35"/>
        </w:numPr>
        <w:ind w:left="2127" w:hanging="142"/>
        <w:jc w:val="both"/>
        <w:rPr>
          <w:color w:val="000000" w:themeColor="text1"/>
        </w:rPr>
      </w:pPr>
      <w:r w:rsidRPr="00FE2718">
        <w:rPr>
          <w:color w:val="000000" w:themeColor="text1"/>
        </w:rPr>
        <w:t>disposição final ambientalmente adequada dos resíduos sólidos gerados pelos serviços contratados;</w:t>
      </w:r>
    </w:p>
    <w:p w14:paraId="7A55EBE8" w14:textId="77777777" w:rsidR="00C41D9A" w:rsidRPr="00FE2718" w:rsidRDefault="00C41D9A" w:rsidP="00B723D6">
      <w:pPr>
        <w:pStyle w:val="NormalWeb"/>
        <w:numPr>
          <w:ilvl w:val="0"/>
          <w:numId w:val="35"/>
        </w:numPr>
        <w:ind w:left="2127" w:hanging="142"/>
        <w:jc w:val="both"/>
        <w:rPr>
          <w:color w:val="000000" w:themeColor="text1"/>
        </w:rPr>
      </w:pPr>
      <w:r w:rsidRPr="00FE2718">
        <w:rPr>
          <w:color w:val="000000" w:themeColor="text1"/>
        </w:rPr>
        <w:t>mitigação por condicionantes e compensação ambiental, que serão definidas no procedimento de licenciamento ambiental;</w:t>
      </w:r>
    </w:p>
    <w:p w14:paraId="4D481027" w14:textId="77777777" w:rsidR="00C41D9A" w:rsidRPr="00FE2718" w:rsidRDefault="00C41D9A" w:rsidP="00B723D6">
      <w:pPr>
        <w:pStyle w:val="NormalWeb"/>
        <w:numPr>
          <w:ilvl w:val="0"/>
          <w:numId w:val="35"/>
        </w:numPr>
        <w:ind w:left="2127" w:hanging="142"/>
        <w:jc w:val="both"/>
        <w:rPr>
          <w:color w:val="000000" w:themeColor="text1"/>
        </w:rPr>
      </w:pPr>
      <w:r w:rsidRPr="00FE2718">
        <w:rPr>
          <w:color w:val="000000" w:themeColor="text1"/>
        </w:rPr>
        <w:t>utilização de produtos, equipamentos e serviços que, comprovadamente, reduzam o consumo de energia e recursos naturais;</w:t>
      </w:r>
    </w:p>
    <w:p w14:paraId="60A07F28" w14:textId="77777777" w:rsidR="00C41D9A" w:rsidRPr="00FE2718" w:rsidRDefault="00C41D9A" w:rsidP="00B723D6">
      <w:pPr>
        <w:pStyle w:val="NormalWeb"/>
        <w:numPr>
          <w:ilvl w:val="0"/>
          <w:numId w:val="35"/>
        </w:numPr>
        <w:ind w:left="2127" w:hanging="142"/>
        <w:jc w:val="both"/>
        <w:rPr>
          <w:color w:val="000000" w:themeColor="text1"/>
        </w:rPr>
      </w:pPr>
      <w:r w:rsidRPr="00FE2718">
        <w:rPr>
          <w:color w:val="000000" w:themeColor="text1"/>
        </w:rPr>
        <w:t>avaliação de impactos de vizinhança, na forma da legislação urbanística;</w:t>
      </w:r>
    </w:p>
    <w:p w14:paraId="083B1D51" w14:textId="77777777" w:rsidR="00C41D9A" w:rsidRPr="00FE2718" w:rsidRDefault="00C41D9A" w:rsidP="00B723D6">
      <w:pPr>
        <w:pStyle w:val="NormalWeb"/>
        <w:numPr>
          <w:ilvl w:val="0"/>
          <w:numId w:val="35"/>
        </w:numPr>
        <w:ind w:left="2127" w:hanging="142"/>
        <w:jc w:val="both"/>
        <w:rPr>
          <w:color w:val="000000" w:themeColor="text1"/>
        </w:rPr>
      </w:pPr>
      <w:r w:rsidRPr="00FE2718">
        <w:rPr>
          <w:color w:val="000000" w:themeColor="text1"/>
        </w:rPr>
        <w:t>proteção do patrimônio cultural, histórico, arqueológico e imaterial, inclusive por meio da avaliação do impacto direto ou indireto causado pelos serviços contratados.</w:t>
      </w:r>
    </w:p>
    <w:p w14:paraId="5EE06299" w14:textId="77777777" w:rsidR="002667C8" w:rsidRPr="00FE2718" w:rsidRDefault="002667C8" w:rsidP="00785ED6">
      <w:pPr>
        <w:pStyle w:val="NormalWeb"/>
        <w:ind w:left="993" w:hanging="426"/>
        <w:rPr>
          <w:color w:val="000000" w:themeColor="text1"/>
        </w:rPr>
      </w:pPr>
      <w:r w:rsidRPr="00FE2718">
        <w:rPr>
          <w:b/>
          <w:bCs/>
          <w:color w:val="000000" w:themeColor="text1"/>
        </w:rPr>
        <w:t>§ 2</w:t>
      </w:r>
      <w:r w:rsidRPr="00FE2718">
        <w:rPr>
          <w:b/>
          <w:bCs/>
          <w:color w:val="000000" w:themeColor="text1"/>
          <w:vertAlign w:val="superscript"/>
        </w:rPr>
        <w:t>o</w:t>
      </w:r>
      <w:r w:rsidRPr="00FE2718">
        <w:rPr>
          <w:color w:val="000000" w:themeColor="text1"/>
        </w:rPr>
        <w:tab/>
        <w:t>Se houver a aquisição de bens, a CONTRATADA deverá observar os seguintes critérios de sustentabilidade ambiental, conforme a instrução normativa SLTI/MP nº 01/2010:</w:t>
      </w:r>
    </w:p>
    <w:p w14:paraId="61336DEF" w14:textId="77777777" w:rsidR="002667C8" w:rsidRPr="00FE2718" w:rsidRDefault="002667C8" w:rsidP="00785ED6">
      <w:pPr>
        <w:pStyle w:val="NormalWeb"/>
        <w:ind w:left="993" w:hanging="426"/>
        <w:rPr>
          <w:color w:val="000000" w:themeColor="text1"/>
        </w:rPr>
      </w:pPr>
      <w:r w:rsidRPr="00FE2718">
        <w:rPr>
          <w:color w:val="000000" w:themeColor="text1"/>
        </w:rPr>
        <w:lastRenderedPageBreak/>
        <w:t>a)</w:t>
      </w:r>
      <w:r w:rsidRPr="00FE2718">
        <w:rPr>
          <w:color w:val="000000" w:themeColor="text1"/>
        </w:rPr>
        <w:tab/>
        <w:t>que os bens sejam constituídos, no todo ou em parte, por material reciclado, atóxico, biodegradável, conforme ABNT NBR – 15448-1 e 15448-2;</w:t>
      </w:r>
    </w:p>
    <w:p w14:paraId="0D0D4850" w14:textId="77777777" w:rsidR="002667C8" w:rsidRPr="00FE2718" w:rsidRDefault="002667C8" w:rsidP="00785ED6">
      <w:pPr>
        <w:pStyle w:val="NormalWeb"/>
        <w:ind w:left="993" w:hanging="426"/>
        <w:rPr>
          <w:color w:val="000000" w:themeColor="text1"/>
        </w:rPr>
      </w:pPr>
      <w:r w:rsidRPr="00FE2718">
        <w:rPr>
          <w:color w:val="000000" w:themeColor="text1"/>
        </w:rPr>
        <w:t>b)</w:t>
      </w:r>
      <w:r w:rsidRPr="00FE2718">
        <w:rPr>
          <w:color w:val="000000" w:themeColor="text1"/>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519BDA69" w14:textId="77777777" w:rsidR="002667C8" w:rsidRPr="00FE2718" w:rsidRDefault="002667C8" w:rsidP="00785ED6">
      <w:pPr>
        <w:pStyle w:val="NormalWeb"/>
        <w:ind w:left="993" w:hanging="426"/>
        <w:rPr>
          <w:color w:val="000000" w:themeColor="text1"/>
        </w:rPr>
      </w:pPr>
      <w:r w:rsidRPr="00FE2718">
        <w:rPr>
          <w:color w:val="000000" w:themeColor="text1"/>
        </w:rPr>
        <w:t>c)</w:t>
      </w:r>
      <w:r w:rsidRPr="00FE2718">
        <w:rPr>
          <w:color w:val="000000" w:themeColor="text1"/>
        </w:rPr>
        <w:tab/>
        <w:t>que os bens devam ser, preferencialmente, acondicionados em embalagem adequada, com o menor volume possível, que utilize materiais recicláveis, de forma a garantir a máxima proteção durante o transporte e o armazenamento;</w:t>
      </w:r>
    </w:p>
    <w:p w14:paraId="6316D492" w14:textId="587E1230" w:rsidR="002667C8" w:rsidRPr="00FE2718" w:rsidRDefault="002667C8" w:rsidP="00785ED6">
      <w:pPr>
        <w:pStyle w:val="NormalWeb"/>
        <w:ind w:left="993" w:hanging="426"/>
        <w:jc w:val="both"/>
        <w:rPr>
          <w:color w:val="000000" w:themeColor="text1"/>
        </w:rPr>
      </w:pPr>
      <w:r w:rsidRPr="00FE2718">
        <w:rPr>
          <w:color w:val="000000" w:themeColor="text1"/>
        </w:rPr>
        <w:t>d)</w:t>
      </w:r>
      <w:r w:rsidRPr="00FE2718">
        <w:rPr>
          <w:color w:val="000000" w:themeColor="text1"/>
        </w:rPr>
        <w:tab/>
        <w:t>que os bens não contenham substâncias perigosas em concentração acima da recomendada na diretiva RoHS (Restriction of.</w:t>
      </w:r>
      <w:r w:rsidR="004852DE">
        <w:rPr>
          <w:color w:val="000000" w:themeColor="text1"/>
        </w:rPr>
        <w:t xml:space="preserve"> </w:t>
      </w:r>
      <w:r w:rsidRPr="00FE2718">
        <w:rPr>
          <w:color w:val="000000" w:themeColor="text1"/>
        </w:rPr>
        <w:t>Certain</w:t>
      </w:r>
      <w:r w:rsidR="00DC4898" w:rsidRPr="00FE2718">
        <w:rPr>
          <w:color w:val="000000" w:themeColor="text1"/>
        </w:rPr>
        <w:t xml:space="preserve"> </w:t>
      </w:r>
      <w:r w:rsidRPr="00FE2718">
        <w:rPr>
          <w:color w:val="000000" w:themeColor="text1"/>
        </w:rPr>
        <w:t>Hazardous</w:t>
      </w:r>
      <w:r w:rsidR="00DC4898" w:rsidRPr="00FE2718">
        <w:rPr>
          <w:color w:val="000000" w:themeColor="text1"/>
        </w:rPr>
        <w:t xml:space="preserve"> </w:t>
      </w:r>
      <w:r w:rsidRPr="00FE2718">
        <w:rPr>
          <w:color w:val="000000" w:themeColor="text1"/>
        </w:rPr>
        <w:t>Substances), tais como mercúrio (Hg), chumbo (Pb), cromo hexavalente (Cr</w:t>
      </w:r>
      <w:r w:rsidR="00C20533" w:rsidRPr="00FE2718">
        <w:rPr>
          <w:color w:val="000000" w:themeColor="text1"/>
        </w:rPr>
        <w:t xml:space="preserve"> </w:t>
      </w:r>
      <w:r w:rsidRPr="00FE2718">
        <w:rPr>
          <w:color w:val="000000" w:themeColor="text1"/>
        </w:rPr>
        <w:t>(VI)), cádmio (</w:t>
      </w:r>
      <w:proofErr w:type="spellStart"/>
      <w:r w:rsidRPr="00FE2718">
        <w:rPr>
          <w:color w:val="000000" w:themeColor="text1"/>
        </w:rPr>
        <w:t>Cd</w:t>
      </w:r>
      <w:proofErr w:type="spellEnd"/>
      <w:r w:rsidRPr="00FE2718">
        <w:rPr>
          <w:color w:val="000000" w:themeColor="text1"/>
        </w:rPr>
        <w:t xml:space="preserve">), </w:t>
      </w:r>
      <w:proofErr w:type="spellStart"/>
      <w:r w:rsidRPr="00FE2718">
        <w:rPr>
          <w:color w:val="000000" w:themeColor="text1"/>
        </w:rPr>
        <w:t>bifenil-polibromados</w:t>
      </w:r>
      <w:proofErr w:type="spellEnd"/>
      <w:r w:rsidRPr="00FE2718">
        <w:rPr>
          <w:color w:val="000000" w:themeColor="text1"/>
        </w:rPr>
        <w:t xml:space="preserve"> (</w:t>
      </w:r>
      <w:proofErr w:type="spellStart"/>
      <w:r w:rsidRPr="00FE2718">
        <w:rPr>
          <w:color w:val="000000" w:themeColor="text1"/>
        </w:rPr>
        <w:t>PBBs</w:t>
      </w:r>
      <w:proofErr w:type="spellEnd"/>
      <w:r w:rsidRPr="00FE2718">
        <w:rPr>
          <w:color w:val="000000" w:themeColor="text1"/>
        </w:rPr>
        <w:t>), éteres difenil-polibromados (PBDEs).</w:t>
      </w:r>
    </w:p>
    <w:p w14:paraId="7DE5CA7D" w14:textId="77777777" w:rsidR="00C41D9A" w:rsidRPr="00FE2718" w:rsidRDefault="00C41D9A" w:rsidP="00785ED6">
      <w:pPr>
        <w:pStyle w:val="Item"/>
        <w:tabs>
          <w:tab w:val="clear" w:pos="709"/>
          <w:tab w:val="left" w:pos="1702"/>
        </w:tabs>
        <w:spacing w:after="120" w:line="100" w:lineRule="atLeast"/>
        <w:ind w:left="993" w:hanging="426"/>
        <w:jc w:val="both"/>
        <w:rPr>
          <w:rFonts w:ascii="Times New Roman" w:hAnsi="Times New Roman" w:cs="Times New Roman"/>
          <w:b w:val="0"/>
          <w:bCs w:val="0"/>
          <w:color w:val="000000" w:themeColor="text1"/>
          <w:u w:val="none"/>
        </w:rPr>
      </w:pPr>
      <w:r w:rsidRPr="00FE2718">
        <w:rPr>
          <w:rFonts w:ascii="Times New Roman" w:hAnsi="Times New Roman" w:cs="Times New Roman"/>
          <w:b w:val="0"/>
          <w:bCs w:val="0"/>
          <w:color w:val="000000" w:themeColor="text1"/>
          <w:u w:val="none"/>
        </w:rPr>
        <w:t xml:space="preserve">§ </w:t>
      </w:r>
      <w:r w:rsidR="002667C8" w:rsidRPr="00FE2718">
        <w:rPr>
          <w:rFonts w:ascii="Times New Roman" w:hAnsi="Times New Roman" w:cs="Times New Roman"/>
          <w:b w:val="0"/>
          <w:bCs w:val="0"/>
          <w:color w:val="000000" w:themeColor="text1"/>
          <w:u w:val="none"/>
        </w:rPr>
        <w:t>3</w:t>
      </w:r>
      <w:r w:rsidRPr="00FE2718">
        <w:rPr>
          <w:rFonts w:ascii="Times New Roman" w:hAnsi="Times New Roman" w:cs="Times New Roman"/>
          <w:b w:val="0"/>
          <w:bCs w:val="0"/>
          <w:color w:val="000000" w:themeColor="text1"/>
          <w:u w:val="none"/>
          <w:vertAlign w:val="superscript"/>
        </w:rPr>
        <w:t>o</w:t>
      </w:r>
      <w:r w:rsidRPr="00FE2718">
        <w:rPr>
          <w:rFonts w:ascii="Times New Roman" w:hAnsi="Times New Roman" w:cs="Times New Roman"/>
          <w:b w:val="0"/>
          <w:bCs w:val="0"/>
          <w:color w:val="000000" w:themeColor="text1"/>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73961B5D" w14:textId="77777777" w:rsidR="00C41D9A" w:rsidRPr="00FE2718" w:rsidRDefault="00C41D9A" w:rsidP="00785ED6">
      <w:pPr>
        <w:spacing w:before="120"/>
        <w:ind w:left="993" w:hanging="426"/>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OBS: Art. 5</w:t>
      </w:r>
      <w:r w:rsidR="00C20533" w:rsidRPr="00FE2718">
        <w:rPr>
          <w:rFonts w:ascii="Times New Roman" w:hAnsi="Times New Roman" w:cs="Times New Roman"/>
          <w:color w:val="000000" w:themeColor="text1"/>
          <w:sz w:val="24"/>
        </w:rPr>
        <w:t>º</w:t>
      </w:r>
      <w:r w:rsidRPr="00FE2718">
        <w:rPr>
          <w:rFonts w:ascii="Times New Roman" w:hAnsi="Times New Roman" w:cs="Times New Roman"/>
          <w:color w:val="000000" w:themeColor="text1"/>
          <w:sz w:val="24"/>
        </w:rPr>
        <w:t> do Dec. 7.581/11 - O termo de referência, projeto básico ou projeto executivo poderá prever requisitos de sustentabilidade ambiental, além dos previstos na legislação aplicável.</w:t>
      </w:r>
    </w:p>
    <w:p w14:paraId="60A4A5A9" w14:textId="77777777" w:rsidR="00EE2AB8" w:rsidRPr="00FE2718" w:rsidRDefault="00EE2AB8" w:rsidP="000452CC">
      <w:pPr>
        <w:pStyle w:val="Ttulo2"/>
        <w:numPr>
          <w:ilvl w:val="0"/>
          <w:numId w:val="0"/>
        </w:numPr>
        <w:ind w:left="567"/>
      </w:pPr>
    </w:p>
    <w:p w14:paraId="27742D5F" w14:textId="77777777" w:rsidR="0067112A" w:rsidRPr="00FE2718" w:rsidRDefault="0067112A" w:rsidP="000452CC">
      <w:pPr>
        <w:pStyle w:val="Ttulo2"/>
      </w:pPr>
      <w:r w:rsidRPr="00FE2718">
        <w:t>Os serviços prestados pela CONTRATADA deverão pautar-se sempre no uso racional de recursos e equipamentos, de forma a evitar e prevenir o desperdício de materiais.</w:t>
      </w:r>
    </w:p>
    <w:p w14:paraId="2EFD5B59" w14:textId="77777777" w:rsidR="0067112A" w:rsidRPr="00FE2718" w:rsidRDefault="0067112A" w:rsidP="00785ED6">
      <w:pPr>
        <w:ind w:left="567" w:hanging="567"/>
        <w:rPr>
          <w:rFonts w:ascii="Times New Roman" w:hAnsi="Times New Roman" w:cs="Times New Roman"/>
          <w:color w:val="000000" w:themeColor="text1"/>
          <w:sz w:val="24"/>
        </w:rPr>
      </w:pPr>
    </w:p>
    <w:p w14:paraId="48A623E6" w14:textId="77777777" w:rsidR="0067112A" w:rsidRPr="00FE2718" w:rsidRDefault="0067112A" w:rsidP="000452CC">
      <w:pPr>
        <w:pStyle w:val="Ttulo2"/>
      </w:pPr>
      <w:r w:rsidRPr="00FE2718">
        <w:t>Priorizar a utilização de materiais que sejam reciclados, reutilizados e biodegradáveis, e que reduzam a necessidade de manutenção;</w:t>
      </w:r>
    </w:p>
    <w:p w14:paraId="28BBFBBC" w14:textId="77777777" w:rsidR="0067112A" w:rsidRPr="00FE2718" w:rsidRDefault="0067112A" w:rsidP="00785ED6">
      <w:pPr>
        <w:ind w:left="567" w:hanging="567"/>
        <w:rPr>
          <w:rFonts w:ascii="Times New Roman" w:hAnsi="Times New Roman" w:cs="Times New Roman"/>
          <w:color w:val="000000" w:themeColor="text1"/>
          <w:sz w:val="24"/>
        </w:rPr>
      </w:pPr>
    </w:p>
    <w:p w14:paraId="4EB51238" w14:textId="77777777" w:rsidR="0067112A" w:rsidRPr="00FE2718" w:rsidRDefault="0067112A" w:rsidP="000452CC">
      <w:pPr>
        <w:pStyle w:val="Ttulo2"/>
      </w:pPr>
      <w:r w:rsidRPr="00FE2718">
        <w:t>Deve ser priorizado o emprego de mão-de-obra, materiais, tecnologias e matérias-primas de origem local para execução, conservação e operação.</w:t>
      </w:r>
    </w:p>
    <w:p w14:paraId="1388CDA8" w14:textId="77777777" w:rsidR="0067112A" w:rsidRPr="00FE2718" w:rsidRDefault="0067112A" w:rsidP="00785ED6">
      <w:pPr>
        <w:ind w:left="567" w:hanging="567"/>
        <w:rPr>
          <w:rFonts w:ascii="Times New Roman" w:hAnsi="Times New Roman" w:cs="Times New Roman"/>
          <w:color w:val="000000" w:themeColor="text1"/>
          <w:sz w:val="24"/>
        </w:rPr>
      </w:pPr>
    </w:p>
    <w:p w14:paraId="02465B4F" w14:textId="77777777" w:rsidR="0067112A" w:rsidRPr="00FE2718" w:rsidRDefault="0067112A" w:rsidP="000452CC">
      <w:pPr>
        <w:pStyle w:val="Ttulo2"/>
      </w:pPr>
      <w:r w:rsidRPr="00FE2718">
        <w:t>Adote medidas para evitar o desperdício de água tratada, conforme instituído no Decreto nº 48.138, de 8 de outubro de 2003;</w:t>
      </w:r>
    </w:p>
    <w:p w14:paraId="60299ECB" w14:textId="77777777" w:rsidR="0067112A" w:rsidRPr="00FE2718" w:rsidRDefault="0067112A" w:rsidP="00785ED6">
      <w:pPr>
        <w:ind w:left="567" w:hanging="567"/>
        <w:rPr>
          <w:rFonts w:ascii="Times New Roman" w:hAnsi="Times New Roman" w:cs="Times New Roman"/>
          <w:color w:val="000000" w:themeColor="text1"/>
          <w:sz w:val="24"/>
        </w:rPr>
      </w:pPr>
    </w:p>
    <w:p w14:paraId="37BDBB53" w14:textId="77777777" w:rsidR="0067112A" w:rsidRPr="00FE2718" w:rsidRDefault="0067112A" w:rsidP="000452CC">
      <w:pPr>
        <w:pStyle w:val="Ttulo2"/>
      </w:pPr>
      <w:r w:rsidRPr="00FE2718">
        <w:t>Observe a Resolução CONAMA nº 20, de 7 de dezembro de 1994, quanto aos equipamentos que gerem ruído no seu funcionamento;</w:t>
      </w:r>
    </w:p>
    <w:p w14:paraId="04C82703" w14:textId="77777777" w:rsidR="0067112A" w:rsidRPr="00FE2718" w:rsidRDefault="0067112A" w:rsidP="00785ED6">
      <w:pPr>
        <w:ind w:left="567" w:hanging="567"/>
        <w:rPr>
          <w:rFonts w:ascii="Times New Roman" w:hAnsi="Times New Roman" w:cs="Times New Roman"/>
          <w:color w:val="000000" w:themeColor="text1"/>
          <w:sz w:val="24"/>
        </w:rPr>
      </w:pPr>
    </w:p>
    <w:p w14:paraId="0D8D58FD" w14:textId="77777777" w:rsidR="0067112A" w:rsidRPr="00FE2718" w:rsidRDefault="0067112A" w:rsidP="000452CC">
      <w:pPr>
        <w:pStyle w:val="Ttulo2"/>
      </w:pPr>
      <w:r w:rsidRPr="00FE2718">
        <w:t>Forneça aos empregados os equipamentos de segurança que se fizerem necessários, para a execução de serviços;</w:t>
      </w:r>
    </w:p>
    <w:p w14:paraId="029B8C8C" w14:textId="77777777" w:rsidR="0067112A" w:rsidRPr="00FE2718" w:rsidRDefault="0067112A" w:rsidP="00785ED6">
      <w:pPr>
        <w:ind w:left="567" w:hanging="567"/>
        <w:rPr>
          <w:rFonts w:ascii="Times New Roman" w:hAnsi="Times New Roman" w:cs="Times New Roman"/>
          <w:color w:val="000000" w:themeColor="text1"/>
          <w:sz w:val="24"/>
        </w:rPr>
      </w:pPr>
    </w:p>
    <w:p w14:paraId="246B97E6" w14:textId="77777777" w:rsidR="0067112A" w:rsidRPr="00FE2718" w:rsidRDefault="0067112A" w:rsidP="000452CC">
      <w:pPr>
        <w:pStyle w:val="Ttulo2"/>
      </w:pPr>
      <w:r w:rsidRPr="00FE2718">
        <w:t>Respeite as Normas Brasileiras – NBR publicadas pela Associação Brasileira de Normas Técnicas sobre resíduos sólidos;</w:t>
      </w:r>
    </w:p>
    <w:p w14:paraId="4EAF1F82" w14:textId="77777777" w:rsidR="0067112A" w:rsidRPr="00FE2718" w:rsidRDefault="0067112A" w:rsidP="00785ED6">
      <w:pPr>
        <w:ind w:left="567" w:hanging="567"/>
        <w:rPr>
          <w:rFonts w:ascii="Times New Roman" w:hAnsi="Times New Roman" w:cs="Times New Roman"/>
          <w:color w:val="000000" w:themeColor="text1"/>
          <w:sz w:val="24"/>
        </w:rPr>
      </w:pPr>
    </w:p>
    <w:p w14:paraId="2F589D9D" w14:textId="77777777" w:rsidR="0067112A" w:rsidRPr="00FE2718" w:rsidRDefault="0067112A" w:rsidP="000452CC">
      <w:pPr>
        <w:pStyle w:val="Ttulo2"/>
      </w:pPr>
      <w:r w:rsidRPr="00FE2718">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75A34C46" w14:textId="77777777" w:rsidR="0067112A" w:rsidRPr="00FE2718" w:rsidRDefault="0067112A" w:rsidP="00785ED6">
      <w:pPr>
        <w:ind w:left="567" w:hanging="567"/>
        <w:rPr>
          <w:rFonts w:ascii="Times New Roman" w:hAnsi="Times New Roman" w:cs="Times New Roman"/>
          <w:color w:val="000000" w:themeColor="text1"/>
          <w:sz w:val="24"/>
        </w:rPr>
      </w:pPr>
    </w:p>
    <w:p w14:paraId="14B21B22" w14:textId="77777777" w:rsidR="0067112A" w:rsidRPr="00FE2718" w:rsidRDefault="0067112A" w:rsidP="000452CC">
      <w:pPr>
        <w:pStyle w:val="Ttulo2"/>
      </w:pPr>
      <w:r w:rsidRPr="00FE2718">
        <w:t>A CONTRATADA deverá retirar, sob orientação da Fiscalização, todos os materiais substituídos durante a realização de serviços, devendo apresentá-los à fiscalização para avaliação de reaproveitamento e/ou recolhimento a depósito indicado pela Codevasf; e</w:t>
      </w:r>
    </w:p>
    <w:p w14:paraId="0FC7AB04" w14:textId="77777777" w:rsidR="0067112A" w:rsidRPr="00FE2718" w:rsidRDefault="0067112A" w:rsidP="00785ED6">
      <w:pPr>
        <w:ind w:left="567" w:hanging="567"/>
        <w:rPr>
          <w:rFonts w:ascii="Times New Roman" w:hAnsi="Times New Roman" w:cs="Times New Roman"/>
          <w:color w:val="000000" w:themeColor="text1"/>
          <w:sz w:val="24"/>
        </w:rPr>
      </w:pPr>
    </w:p>
    <w:p w14:paraId="79F86CC0" w14:textId="03198289" w:rsidR="0067112A" w:rsidRDefault="0067112A" w:rsidP="000452CC">
      <w:pPr>
        <w:pStyle w:val="Ttulo2"/>
      </w:pPr>
      <w:r w:rsidRPr="00FE2718">
        <w:t>A contratada deverá promover capacitação em educação e gestão ambiental, para todos os seus os funcionários terceirizados a serviço da Codevasf.</w:t>
      </w:r>
    </w:p>
    <w:p w14:paraId="04B160CB" w14:textId="77777777" w:rsidR="00E90E7C" w:rsidRPr="00E90E7C" w:rsidRDefault="00E90E7C" w:rsidP="00E90E7C">
      <w:pPr>
        <w:rPr>
          <w:lang w:eastAsia="pt-BR"/>
        </w:rPr>
      </w:pPr>
    </w:p>
    <w:p w14:paraId="4A70F9B6" w14:textId="2DE89600" w:rsidR="003A2D9B" w:rsidRPr="00FE2718" w:rsidRDefault="003A2D9B" w:rsidP="000452CC">
      <w:pPr>
        <w:pStyle w:val="Ttulo1"/>
      </w:pPr>
      <w:bookmarkStart w:id="35" w:name="_Toc140142024"/>
      <w:r w:rsidRPr="00FE2718">
        <w:t xml:space="preserve">OBRIGAÇÕES DA </w:t>
      </w:r>
      <w:r w:rsidR="00541F0C" w:rsidRPr="00FE2718">
        <w:t>EMPRESA CONTRATADA</w:t>
      </w:r>
      <w:bookmarkEnd w:id="35"/>
    </w:p>
    <w:p w14:paraId="6B288D9C" w14:textId="007FF4DE" w:rsidR="0029223A" w:rsidRDefault="0029223A" w:rsidP="00785ED6">
      <w:pPr>
        <w:ind w:left="709" w:hanging="709"/>
        <w:rPr>
          <w:rFonts w:ascii="Times New Roman" w:hAnsi="Times New Roman" w:cs="Times New Roman"/>
          <w:color w:val="000000" w:themeColor="text1"/>
          <w:sz w:val="24"/>
        </w:rPr>
      </w:pPr>
    </w:p>
    <w:p w14:paraId="32580A05" w14:textId="20DA9ECB" w:rsidR="003509A8" w:rsidRDefault="003509A8" w:rsidP="000452CC">
      <w:pPr>
        <w:pStyle w:val="Ttulo2"/>
      </w:pPr>
      <w:bookmarkStart w:id="36" w:name="_Hlk139463263"/>
      <w:r w:rsidRPr="0000682C">
        <w:t>A empresa licitante terceirizada está obrigada a manter em todo o período contratual a sua regularidade jurídica, fiscal, trabalhista, técnico-operacional e a qualificação econômico-financeira da forma como classificada na licitação e contratada.</w:t>
      </w:r>
    </w:p>
    <w:p w14:paraId="7E0A836C" w14:textId="77777777" w:rsidR="003509A8" w:rsidRPr="003509A8" w:rsidRDefault="003509A8" w:rsidP="003509A8">
      <w:pPr>
        <w:rPr>
          <w:lang w:eastAsia="pt-BR"/>
        </w:rPr>
      </w:pPr>
    </w:p>
    <w:p w14:paraId="7685271F" w14:textId="01B4EE51" w:rsidR="003509A8" w:rsidRDefault="003509A8" w:rsidP="000452CC">
      <w:pPr>
        <w:pStyle w:val="Ttulo2"/>
      </w:pPr>
      <w:r w:rsidRPr="0000682C">
        <w:t>Constitui falta grave na execução do contrato o não recolhimento das parcelas correspondentes aos salários dos empregados, às contribuições sociais, FGTS; ao vale-transporte e ao auxílio alimentação, sendo a sua ocorrência passível das cominações legais de multa, que ensejará a rescisão contratual, além daquelas previstas no artigo 7º da Lei 10.520/2002 que implica no impedimento para licitar e contratar com a União. Esta determinação lastra-se no Acórdão Nº 1214/2013 – TCU – Plenário, subitens 9.1.3, 9.1.5.2, 9.1.6.3 e 9.1.8.</w:t>
      </w:r>
    </w:p>
    <w:p w14:paraId="15275453" w14:textId="77777777" w:rsidR="003509A8" w:rsidRPr="003509A8" w:rsidRDefault="003509A8" w:rsidP="003509A8">
      <w:pPr>
        <w:rPr>
          <w:lang w:eastAsia="pt-BR"/>
        </w:rPr>
      </w:pPr>
    </w:p>
    <w:p w14:paraId="6D3AD123" w14:textId="77777777" w:rsidR="003509A8" w:rsidRPr="0000682C" w:rsidRDefault="003509A8" w:rsidP="000452CC">
      <w:pPr>
        <w:pStyle w:val="Ttulo2"/>
      </w:pPr>
      <w:r w:rsidRPr="0000682C">
        <w:t>Desde já, fica autorizada a contratante administradora do contrato a realizar os pagamentos de salários diretamente aos empregados, bem como das contribuições previdenciárias e do FGTS, quando estes não forem honrados pelas empresas.</w:t>
      </w:r>
    </w:p>
    <w:p w14:paraId="047615BE" w14:textId="78B3C761" w:rsidR="003509A8" w:rsidRDefault="003509A8" w:rsidP="000452CC">
      <w:pPr>
        <w:pStyle w:val="Ttulo2"/>
      </w:pPr>
      <w:r w:rsidRPr="0000682C">
        <w:t xml:space="preserve">Os valores para os pagamentos do subitem acima serão retidos cautelarmente e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 mediante ao Acórdão Nº 1214/2013 – TCU – Plenário. </w:t>
      </w:r>
    </w:p>
    <w:p w14:paraId="23F4CEF9" w14:textId="77777777" w:rsidR="003509A8" w:rsidRPr="003509A8" w:rsidRDefault="003509A8" w:rsidP="003509A8">
      <w:pPr>
        <w:rPr>
          <w:lang w:eastAsia="pt-BR"/>
        </w:rPr>
      </w:pPr>
    </w:p>
    <w:p w14:paraId="412CCE66" w14:textId="1489CF52" w:rsidR="003509A8" w:rsidRDefault="003509A8" w:rsidP="000452CC">
      <w:pPr>
        <w:pStyle w:val="Ttulo2"/>
      </w:pPr>
      <w:r w:rsidRPr="0000682C">
        <w:t>A empresa contratada está obrigada viabilizar o acesso de seus empregados, via internet, por meio de senha própria, aos sistemas da Previdência Social e da Receita do Brasil, bem como oferecer todos os meios necessários para que eles possam obter os extratos de recolhimentos sempre que solicitado pela fiscalização do contrato, em cumprimentos aos subitens 9.1.5.1 e 9.1.5.2 do Acórdão Nº 1214/2013 – TCU – Plenário.</w:t>
      </w:r>
    </w:p>
    <w:p w14:paraId="05E336A3" w14:textId="77777777" w:rsidR="003509A8" w:rsidRPr="003509A8" w:rsidRDefault="003509A8" w:rsidP="003509A8">
      <w:pPr>
        <w:rPr>
          <w:lang w:eastAsia="pt-BR"/>
        </w:rPr>
      </w:pPr>
    </w:p>
    <w:p w14:paraId="6EF6F79E" w14:textId="76126BA7" w:rsidR="003509A8" w:rsidRDefault="003509A8" w:rsidP="000452CC">
      <w:pPr>
        <w:pStyle w:val="Ttulo2"/>
      </w:pPr>
      <w:r w:rsidRPr="0000682C">
        <w:t>A fiscalização do contrato, por sua deliberação, e a qualquer tempo, independentemente do número de vezes, realizará por amostragem, aos empregados terceirizados que verifiquem se as suas contribuições estão sendo recolhidas em seus nomes. Havendo irregularidades estão deverão ser comunicadas ao Ministério da Previdência Social e à Receita do Brasil.</w:t>
      </w:r>
    </w:p>
    <w:p w14:paraId="3BB8CB0C" w14:textId="77777777" w:rsidR="003509A8" w:rsidRPr="003509A8" w:rsidRDefault="003509A8" w:rsidP="003509A8">
      <w:pPr>
        <w:rPr>
          <w:lang w:eastAsia="pt-BR"/>
        </w:rPr>
      </w:pPr>
    </w:p>
    <w:p w14:paraId="13865D11" w14:textId="07FD7FC7" w:rsidR="003509A8" w:rsidRDefault="003509A8" w:rsidP="000452CC">
      <w:pPr>
        <w:pStyle w:val="Ttulo2"/>
      </w:pPr>
      <w:r w:rsidRPr="0000682C">
        <w:t xml:space="preserve">O mesmo procedimento do subitem acima será realizado para efeito dos recolhimentos do Fundo de Garantia do Tempo de Serviço – FGTS, estando de já a empresa terceirizada obrigada a viabilizar a emissão do cartão cidadão pela Caixa Econômica Federal e prover os meios para que todos os seus empregados obtenham seus </w:t>
      </w:r>
      <w:r w:rsidRPr="0000682C">
        <w:lastRenderedPageBreak/>
        <w:t xml:space="preserve">extratos, sempre que solicitado pela fiscalização, conforme determina o Acórdão Nº 1214/2013 – TCU – Plenário. </w:t>
      </w:r>
    </w:p>
    <w:p w14:paraId="231BA194" w14:textId="77777777" w:rsidR="003509A8" w:rsidRPr="003509A8" w:rsidRDefault="003509A8" w:rsidP="003509A8">
      <w:pPr>
        <w:rPr>
          <w:lang w:eastAsia="pt-BR"/>
        </w:rPr>
      </w:pPr>
    </w:p>
    <w:p w14:paraId="1EBE5CDE" w14:textId="77777777" w:rsidR="003509A8" w:rsidRDefault="003509A8" w:rsidP="000452CC">
      <w:pPr>
        <w:pStyle w:val="Ttulo2"/>
      </w:pPr>
      <w:r w:rsidRPr="0000682C">
        <w:t>Para o cumprimento do contrato, este edital exige que o domicílio bancário dos empregados terceirizados seja na cidade ou na região metropolitana na qual serão prestados os serviços.</w:t>
      </w:r>
    </w:p>
    <w:p w14:paraId="24AD019C" w14:textId="099470F7" w:rsidR="003509A8" w:rsidRPr="0000682C" w:rsidRDefault="003509A8" w:rsidP="000452CC">
      <w:pPr>
        <w:pStyle w:val="Ttulo2"/>
        <w:numPr>
          <w:ilvl w:val="0"/>
          <w:numId w:val="0"/>
        </w:numPr>
        <w:ind w:left="709"/>
      </w:pPr>
      <w:r w:rsidRPr="0000682C">
        <w:t xml:space="preserve"> </w:t>
      </w:r>
    </w:p>
    <w:p w14:paraId="1C238C80" w14:textId="77777777" w:rsidR="003509A8" w:rsidRPr="0000682C" w:rsidRDefault="003509A8" w:rsidP="000452CC">
      <w:pPr>
        <w:pStyle w:val="Ttulo2"/>
      </w:pPr>
      <w:bookmarkStart w:id="37" w:name="_Toc447117390"/>
      <w:r w:rsidRPr="0000682C">
        <w:t xml:space="preserve">Todas as determinações e exigências descritas no item das Obrigações Contratuais – acima – são recomendações do Acórdão Nº 1214/2013 – TCU – Plenário, em que ora são corroboradas pela Codevasf que, ainda mais, adverte às empresas postulantes a contratos de terceirização, e em especial de serviços continuados, tomem dele conhecimento e aviem-se nas devidas adequações, naquilo em que lhe couber </w:t>
      </w:r>
    </w:p>
    <w:bookmarkEnd w:id="37"/>
    <w:p w14:paraId="47E1892B" w14:textId="77777777" w:rsidR="003509A8" w:rsidRPr="00FE2718" w:rsidRDefault="003509A8" w:rsidP="00785ED6">
      <w:pPr>
        <w:ind w:left="709" w:hanging="709"/>
        <w:rPr>
          <w:rFonts w:ascii="Times New Roman" w:hAnsi="Times New Roman" w:cs="Times New Roman"/>
          <w:color w:val="000000" w:themeColor="text1"/>
          <w:sz w:val="24"/>
        </w:rPr>
      </w:pPr>
    </w:p>
    <w:p w14:paraId="0DCD995A" w14:textId="77777777" w:rsidR="00A81AC1" w:rsidRPr="00FE2718" w:rsidRDefault="00A81AC1" w:rsidP="000452CC">
      <w:pPr>
        <w:pStyle w:val="Ttulo2"/>
        <w:rPr>
          <w:rFonts w:eastAsia="PalatinoLinotype"/>
        </w:rPr>
      </w:pPr>
      <w:r w:rsidRPr="00FE2718">
        <w:rPr>
          <w:rFonts w:eastAsia="PalatinoLinotype"/>
        </w:rPr>
        <w:t>Executar os serviços conforme especificações deste Termo de Referência e de sua proposta, com a alocação dos empregados necessários ao perfeito cumprimento das cláusulas contratuais, além de fornecer os materiai</w:t>
      </w:r>
      <w:r w:rsidR="00BF24AD" w:rsidRPr="00FE2718">
        <w:rPr>
          <w:rFonts w:eastAsia="PalatinoLinotype"/>
        </w:rPr>
        <w:t xml:space="preserve">s, </w:t>
      </w:r>
      <w:r w:rsidRPr="00FE2718">
        <w:rPr>
          <w:rFonts w:eastAsia="PalatinoLinotype"/>
        </w:rPr>
        <w:t>equipamentos, ferramentas e utensílios necessários, na qualidade e quantidade especificadas neste Termo de Referência e em sua proposta;</w:t>
      </w:r>
    </w:p>
    <w:p w14:paraId="2380D8F4" w14:textId="77777777" w:rsidR="00A81AC1" w:rsidRPr="00FE2718" w:rsidRDefault="00A81AC1" w:rsidP="00785ED6">
      <w:pPr>
        <w:ind w:left="709" w:hanging="709"/>
        <w:rPr>
          <w:rFonts w:ascii="Times New Roman" w:hAnsi="Times New Roman" w:cs="Times New Roman"/>
          <w:color w:val="000000" w:themeColor="text1"/>
          <w:sz w:val="24"/>
        </w:rPr>
      </w:pPr>
    </w:p>
    <w:p w14:paraId="210FD884" w14:textId="77777777" w:rsidR="00A81AC1" w:rsidRPr="00FE2718" w:rsidRDefault="00A81AC1" w:rsidP="000452CC">
      <w:pPr>
        <w:pStyle w:val="Ttulo2"/>
        <w:rPr>
          <w:rFonts w:eastAsia="PalatinoLinotype"/>
        </w:rPr>
      </w:pPr>
      <w:r w:rsidRPr="00FE2718">
        <w:rPr>
          <w:rFonts w:eastAsia="PalatinoLinotype"/>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7F20B8D" w14:textId="77777777" w:rsidR="00873403" w:rsidRPr="00FE2718" w:rsidRDefault="00873403" w:rsidP="00785ED6">
      <w:pPr>
        <w:rPr>
          <w:rFonts w:ascii="Times New Roman" w:hAnsi="Times New Roman" w:cs="Times New Roman"/>
          <w:color w:val="000000" w:themeColor="text1"/>
          <w:sz w:val="24"/>
        </w:rPr>
      </w:pPr>
    </w:p>
    <w:p w14:paraId="1BB22AFE" w14:textId="77777777" w:rsidR="00A81AC1" w:rsidRPr="00FE2718" w:rsidRDefault="00A81AC1" w:rsidP="000452CC">
      <w:pPr>
        <w:pStyle w:val="Ttulo2"/>
        <w:rPr>
          <w:rFonts w:eastAsia="PalatinoLinotype"/>
        </w:rPr>
      </w:pPr>
      <w:r w:rsidRPr="00FE2718">
        <w:rPr>
          <w:rFonts w:eastAsia="PalatinoLinotype"/>
        </w:rPr>
        <w:t>Manter o empregado nos horários predeterminados pela Administração;</w:t>
      </w:r>
    </w:p>
    <w:p w14:paraId="1D281509" w14:textId="77777777" w:rsidR="00873403" w:rsidRPr="00FE2718" w:rsidRDefault="00873403" w:rsidP="00785ED6">
      <w:pPr>
        <w:rPr>
          <w:rFonts w:ascii="Times New Roman" w:hAnsi="Times New Roman" w:cs="Times New Roman"/>
          <w:color w:val="000000" w:themeColor="text1"/>
          <w:sz w:val="24"/>
        </w:rPr>
      </w:pPr>
    </w:p>
    <w:p w14:paraId="25BBCE0B" w14:textId="77777777" w:rsidR="00A81AC1" w:rsidRPr="00FE2718" w:rsidRDefault="00A81AC1" w:rsidP="000452CC">
      <w:pPr>
        <w:pStyle w:val="Ttulo2"/>
        <w:rPr>
          <w:rFonts w:eastAsia="PalatinoLinotype"/>
        </w:rPr>
      </w:pPr>
      <w:r w:rsidRPr="00FE2718">
        <w:rPr>
          <w:rFonts w:eastAsia="PalatinoLinotype"/>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30DC3252" w14:textId="77777777" w:rsidR="00873403" w:rsidRPr="00FE2718" w:rsidRDefault="00873403" w:rsidP="00785ED6">
      <w:pPr>
        <w:rPr>
          <w:rFonts w:ascii="Times New Roman" w:hAnsi="Times New Roman" w:cs="Times New Roman"/>
          <w:color w:val="000000" w:themeColor="text1"/>
          <w:sz w:val="24"/>
        </w:rPr>
      </w:pPr>
    </w:p>
    <w:p w14:paraId="0A8341B8" w14:textId="77777777" w:rsidR="00A81AC1" w:rsidRPr="00FE2718" w:rsidRDefault="00A81AC1" w:rsidP="000452CC">
      <w:pPr>
        <w:pStyle w:val="Ttulo2"/>
        <w:rPr>
          <w:rFonts w:eastAsia="PalatinoLinotype"/>
        </w:rPr>
      </w:pPr>
      <w:r w:rsidRPr="00FE2718">
        <w:rPr>
          <w:rFonts w:eastAsia="PalatinoLinotype"/>
        </w:rPr>
        <w:t>Utilizar empregados habilitados e com conhecimentos básicos dos serviços a serem executados, em conformidade com as normas e determinações em vigor;</w:t>
      </w:r>
    </w:p>
    <w:p w14:paraId="687CDFB9" w14:textId="77777777" w:rsidR="00873403" w:rsidRPr="00FE2718" w:rsidRDefault="00873403" w:rsidP="00785ED6">
      <w:pPr>
        <w:rPr>
          <w:rFonts w:ascii="Times New Roman" w:hAnsi="Times New Roman" w:cs="Times New Roman"/>
          <w:color w:val="000000" w:themeColor="text1"/>
          <w:sz w:val="24"/>
        </w:rPr>
      </w:pPr>
    </w:p>
    <w:p w14:paraId="199F98AC" w14:textId="77777777" w:rsidR="00A81AC1" w:rsidRPr="00FE2718" w:rsidRDefault="00A81AC1" w:rsidP="000452CC">
      <w:pPr>
        <w:pStyle w:val="Ttulo2"/>
        <w:rPr>
          <w:rFonts w:eastAsia="PalatinoLinotype"/>
        </w:rPr>
      </w:pPr>
      <w:r w:rsidRPr="00FE2718">
        <w:rPr>
          <w:rFonts w:eastAsia="PalatinoLinotype"/>
        </w:rPr>
        <w:t>Vedar a utilização, na execução dos serviços, de empregado que seja familiar de agente público ocupante de cargo em comissão ou função de confiança no órgão contratante, nos termos do artigo 7° do Decreto n° 7.203, de 2010;</w:t>
      </w:r>
    </w:p>
    <w:p w14:paraId="1AB0B782" w14:textId="77777777" w:rsidR="00873403" w:rsidRPr="00FE2718" w:rsidRDefault="00873403" w:rsidP="00785ED6">
      <w:pPr>
        <w:rPr>
          <w:rFonts w:ascii="Times New Roman" w:hAnsi="Times New Roman" w:cs="Times New Roman"/>
          <w:color w:val="000000" w:themeColor="text1"/>
          <w:sz w:val="24"/>
        </w:rPr>
      </w:pPr>
    </w:p>
    <w:p w14:paraId="087CB279" w14:textId="77777777" w:rsidR="00A81AC1" w:rsidRPr="00FE2718" w:rsidRDefault="00A81AC1" w:rsidP="000452CC">
      <w:pPr>
        <w:pStyle w:val="Ttulo2"/>
        <w:rPr>
          <w:rFonts w:eastAsia="PalatinoLinotype"/>
        </w:rPr>
      </w:pPr>
      <w:r w:rsidRPr="00FE2718">
        <w:rPr>
          <w:rFonts w:eastAsia="PalatinoLinotype"/>
        </w:rPr>
        <w:t>Disponibilizar à Contratante os empregados devidamente uniformizados e identificados por meio de crachá, além de provê-los com os Equipamentos de Proteção Individual - EPI, quando for o caso;</w:t>
      </w:r>
    </w:p>
    <w:p w14:paraId="32D780EF" w14:textId="77777777" w:rsidR="00873403" w:rsidRPr="00FE2718" w:rsidRDefault="00873403" w:rsidP="00785ED6">
      <w:pPr>
        <w:rPr>
          <w:rFonts w:ascii="Times New Roman" w:hAnsi="Times New Roman" w:cs="Times New Roman"/>
          <w:color w:val="000000" w:themeColor="text1"/>
          <w:sz w:val="24"/>
        </w:rPr>
      </w:pPr>
    </w:p>
    <w:p w14:paraId="107A146A" w14:textId="77777777" w:rsidR="00A81AC1" w:rsidRPr="00FE2718" w:rsidRDefault="00A81AC1" w:rsidP="000452CC">
      <w:pPr>
        <w:pStyle w:val="Ttulo2"/>
        <w:rPr>
          <w:rFonts w:eastAsia="PalatinoLinotype"/>
        </w:rPr>
      </w:pPr>
      <w:r w:rsidRPr="00FE2718">
        <w:rPr>
          <w:rFonts w:eastAsia="PalatinoLinotype"/>
        </w:rPr>
        <w:t>Fornecer os uniformes a serem utilizados por seus empregados, conforme disposto neste Termo de Referência, sem repassar quaisquer custos a estes;</w:t>
      </w:r>
    </w:p>
    <w:p w14:paraId="366DD3D7" w14:textId="77777777" w:rsidR="00873403" w:rsidRPr="00FE2718" w:rsidRDefault="00873403" w:rsidP="00785ED6">
      <w:pPr>
        <w:rPr>
          <w:rFonts w:ascii="Times New Roman" w:hAnsi="Times New Roman" w:cs="Times New Roman"/>
          <w:color w:val="000000" w:themeColor="text1"/>
          <w:sz w:val="24"/>
        </w:rPr>
      </w:pPr>
    </w:p>
    <w:p w14:paraId="2E64B4D3" w14:textId="77777777" w:rsidR="00A81AC1" w:rsidRPr="00FE2718" w:rsidRDefault="00A81AC1" w:rsidP="000452CC">
      <w:pPr>
        <w:pStyle w:val="Ttulo2"/>
        <w:rPr>
          <w:rFonts w:eastAsia="PalatinoLinotype"/>
        </w:rPr>
      </w:pPr>
      <w:r w:rsidRPr="00FE2718">
        <w:rPr>
          <w:rFonts w:eastAsia="PalatinoLinotype"/>
        </w:rPr>
        <w:t>As empresas contratadas que sejam regidas pela Consolidação das Leis do Trabalho (CLT) deverão apresentar a seguinte documentação no primeiro mês de prestação dos serviços, conforme alínea "g" do item 10.1do Anexo VIII-B da IN SEGES/MPDG n. 5/2017:</w:t>
      </w:r>
    </w:p>
    <w:p w14:paraId="6879D4B2" w14:textId="77777777" w:rsidR="00873403" w:rsidRPr="00FE2718" w:rsidRDefault="00873403" w:rsidP="00785ED6">
      <w:pPr>
        <w:rPr>
          <w:rFonts w:ascii="Times New Roman" w:hAnsi="Times New Roman" w:cs="Times New Roman"/>
          <w:color w:val="000000" w:themeColor="text1"/>
          <w:sz w:val="24"/>
        </w:rPr>
      </w:pPr>
    </w:p>
    <w:p w14:paraId="24E1ACE6" w14:textId="77777777" w:rsidR="00A81AC1" w:rsidRPr="00FE2718" w:rsidRDefault="00A81AC1" w:rsidP="00C7510C">
      <w:pPr>
        <w:pStyle w:val="Ttulo3"/>
        <w:rPr>
          <w:rFonts w:eastAsia="PalatinoLinotype"/>
        </w:rPr>
      </w:pPr>
      <w:r w:rsidRPr="00FE2718">
        <w:rPr>
          <w:rFonts w:eastAsia="PalatinoLinotype"/>
        </w:rPr>
        <w:lastRenderedPageBreak/>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00B2AD2E" w14:textId="77777777" w:rsidR="00873403" w:rsidRPr="00FE2718" w:rsidRDefault="00873403" w:rsidP="00785ED6">
      <w:pPr>
        <w:rPr>
          <w:rFonts w:ascii="Times New Roman" w:hAnsi="Times New Roman" w:cs="Times New Roman"/>
          <w:color w:val="000000" w:themeColor="text1"/>
          <w:sz w:val="24"/>
        </w:rPr>
      </w:pPr>
    </w:p>
    <w:p w14:paraId="61AA64F9" w14:textId="77777777" w:rsidR="00A81AC1" w:rsidRPr="00FE2718" w:rsidRDefault="00A81AC1" w:rsidP="00C7510C">
      <w:pPr>
        <w:pStyle w:val="Ttulo3"/>
        <w:rPr>
          <w:rFonts w:eastAsia="PalatinoLinotype"/>
        </w:rPr>
      </w:pPr>
      <w:r w:rsidRPr="00FE2718">
        <w:rPr>
          <w:rFonts w:eastAsia="PalatinoLinotype"/>
        </w:rPr>
        <w:t>Carteira de Trabalho e Previdência Social (CTPS) dos empregados admitidos e dos responsáveis técnicos pela execução dos serviços, quando for o caso, devidamente assinada pela contratada; e</w:t>
      </w:r>
    </w:p>
    <w:p w14:paraId="60F08530" w14:textId="77777777" w:rsidR="00873403" w:rsidRPr="00FE2718" w:rsidRDefault="00873403" w:rsidP="00785ED6">
      <w:pPr>
        <w:rPr>
          <w:rFonts w:ascii="Times New Roman" w:hAnsi="Times New Roman" w:cs="Times New Roman"/>
          <w:color w:val="000000" w:themeColor="text1"/>
          <w:sz w:val="24"/>
        </w:rPr>
      </w:pPr>
    </w:p>
    <w:p w14:paraId="06327ADA" w14:textId="77777777" w:rsidR="00A81AC1" w:rsidRPr="00FE2718" w:rsidRDefault="00A81AC1" w:rsidP="00C7510C">
      <w:pPr>
        <w:pStyle w:val="Ttulo3"/>
        <w:rPr>
          <w:rFonts w:eastAsia="PalatinoLinotype"/>
        </w:rPr>
      </w:pPr>
      <w:r w:rsidRPr="00FE2718">
        <w:rPr>
          <w:rFonts w:eastAsia="PalatinoLinotype"/>
        </w:rPr>
        <w:t>Exames médicos admissionais dos empregados da contratada que prestarão os serviços;</w:t>
      </w:r>
    </w:p>
    <w:p w14:paraId="599FACB3" w14:textId="77777777" w:rsidR="00873403" w:rsidRPr="00FE2718" w:rsidRDefault="00873403" w:rsidP="00785ED6">
      <w:pPr>
        <w:rPr>
          <w:rFonts w:ascii="Times New Roman" w:hAnsi="Times New Roman" w:cs="Times New Roman"/>
          <w:color w:val="000000" w:themeColor="text1"/>
          <w:sz w:val="24"/>
        </w:rPr>
      </w:pPr>
    </w:p>
    <w:p w14:paraId="5DB12F02" w14:textId="77777777" w:rsidR="00A81AC1" w:rsidRPr="00FE2718" w:rsidRDefault="00A81AC1" w:rsidP="00C7510C">
      <w:pPr>
        <w:pStyle w:val="Ttulo3"/>
        <w:rPr>
          <w:rFonts w:eastAsia="PalatinoLinotype"/>
        </w:rPr>
      </w:pPr>
      <w:r w:rsidRPr="00FE2718">
        <w:rPr>
          <w:rFonts w:eastAsia="PalatinoLinotype"/>
        </w:rPr>
        <w:t>Declaração de responsabilidade exclusiva da contratada sobre a quitação dos encargos trabalhistas e sociais decorrentes do contrato;</w:t>
      </w:r>
    </w:p>
    <w:p w14:paraId="716553B6" w14:textId="77777777" w:rsidR="00873403" w:rsidRPr="00FE2718" w:rsidRDefault="00873403" w:rsidP="00785ED6">
      <w:pPr>
        <w:rPr>
          <w:rFonts w:ascii="Times New Roman" w:hAnsi="Times New Roman" w:cs="Times New Roman"/>
          <w:color w:val="000000" w:themeColor="text1"/>
          <w:sz w:val="24"/>
        </w:rPr>
      </w:pPr>
    </w:p>
    <w:p w14:paraId="57497436" w14:textId="77777777" w:rsidR="00A81AC1" w:rsidRPr="00FE2718" w:rsidRDefault="00A81AC1" w:rsidP="00C7510C">
      <w:pPr>
        <w:pStyle w:val="Ttulo3"/>
        <w:rPr>
          <w:rFonts w:eastAsia="PalatinoLinotype"/>
        </w:rPr>
      </w:pPr>
      <w:r w:rsidRPr="00FE2718">
        <w:rPr>
          <w:rFonts w:eastAsia="PalatinoLinotype"/>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37FC28A3" w14:textId="77777777" w:rsidR="00873403" w:rsidRPr="00FE2718" w:rsidRDefault="00873403" w:rsidP="00785ED6">
      <w:pPr>
        <w:rPr>
          <w:rFonts w:ascii="Times New Roman" w:hAnsi="Times New Roman" w:cs="Times New Roman"/>
          <w:color w:val="000000" w:themeColor="text1"/>
          <w:sz w:val="24"/>
        </w:rPr>
      </w:pPr>
    </w:p>
    <w:p w14:paraId="5FAFDA11" w14:textId="77777777" w:rsidR="00A81AC1" w:rsidRPr="00FE2718" w:rsidRDefault="00A81AC1" w:rsidP="000452CC">
      <w:pPr>
        <w:pStyle w:val="Ttulo2"/>
        <w:rPr>
          <w:rFonts w:eastAsia="PalatinoLinotype"/>
        </w:rPr>
      </w:pPr>
      <w:r w:rsidRPr="00FE2718">
        <w:rPr>
          <w:rFonts w:eastAsia="PalatinoLinotype"/>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784DAABE" w14:textId="77777777" w:rsidR="00873403" w:rsidRPr="00FE2718" w:rsidRDefault="00873403" w:rsidP="00785ED6">
      <w:pPr>
        <w:rPr>
          <w:rFonts w:ascii="Times New Roman" w:hAnsi="Times New Roman" w:cs="Times New Roman"/>
          <w:color w:val="000000" w:themeColor="text1"/>
          <w:sz w:val="24"/>
        </w:rPr>
      </w:pPr>
    </w:p>
    <w:p w14:paraId="569C42CB" w14:textId="77777777" w:rsidR="00A81AC1" w:rsidRPr="00FE2718" w:rsidRDefault="00A81AC1" w:rsidP="000452CC">
      <w:pPr>
        <w:pStyle w:val="Ttulo2"/>
        <w:numPr>
          <w:ilvl w:val="0"/>
          <w:numId w:val="0"/>
        </w:numPr>
        <w:ind w:left="1276"/>
        <w:rPr>
          <w:rFonts w:eastAsia="PalatinoLinotype"/>
        </w:rPr>
      </w:pPr>
      <w:r w:rsidRPr="00FE2718">
        <w:rPr>
          <w:rFonts w:eastAsia="PalatinoLinotype"/>
        </w:rPr>
        <w:t>1) prova de regularidade relativa à Seguridade Social;</w:t>
      </w:r>
    </w:p>
    <w:p w14:paraId="43BB44AE" w14:textId="77777777" w:rsidR="00C20533" w:rsidRPr="00FE2718" w:rsidRDefault="00C20533" w:rsidP="00C20533">
      <w:pPr>
        <w:rPr>
          <w:rFonts w:ascii="Times New Roman" w:hAnsi="Times New Roman" w:cs="Times New Roman"/>
          <w:sz w:val="24"/>
          <w:lang w:eastAsia="pt-BR"/>
        </w:rPr>
      </w:pPr>
    </w:p>
    <w:p w14:paraId="0246A660" w14:textId="77777777" w:rsidR="00A81AC1" w:rsidRPr="00FE2718" w:rsidRDefault="00A81AC1" w:rsidP="000452CC">
      <w:pPr>
        <w:pStyle w:val="Ttulo2"/>
        <w:numPr>
          <w:ilvl w:val="0"/>
          <w:numId w:val="0"/>
        </w:numPr>
        <w:ind w:left="1276"/>
        <w:rPr>
          <w:rFonts w:eastAsia="PalatinoLinotype"/>
        </w:rPr>
      </w:pPr>
      <w:r w:rsidRPr="00FE2718">
        <w:rPr>
          <w:rFonts w:eastAsia="PalatinoLinotype"/>
        </w:rPr>
        <w:t>2) certidão conjunta relativa aos tributos federais e à Dívida Ativa da União;</w:t>
      </w:r>
    </w:p>
    <w:p w14:paraId="6B695836" w14:textId="77777777" w:rsidR="00C20533" w:rsidRPr="00FE2718" w:rsidRDefault="00C20533" w:rsidP="00C20533">
      <w:pPr>
        <w:rPr>
          <w:rFonts w:ascii="Times New Roman" w:hAnsi="Times New Roman" w:cs="Times New Roman"/>
          <w:sz w:val="24"/>
          <w:lang w:eastAsia="pt-BR"/>
        </w:rPr>
      </w:pPr>
    </w:p>
    <w:p w14:paraId="4369F752" w14:textId="77777777" w:rsidR="00A81AC1" w:rsidRPr="00FE2718" w:rsidRDefault="00A81AC1" w:rsidP="000452CC">
      <w:pPr>
        <w:pStyle w:val="Ttulo2"/>
        <w:numPr>
          <w:ilvl w:val="0"/>
          <w:numId w:val="0"/>
        </w:numPr>
        <w:ind w:left="1276"/>
        <w:rPr>
          <w:rFonts w:eastAsia="PalatinoLinotype"/>
        </w:rPr>
      </w:pPr>
      <w:r w:rsidRPr="00FE2718">
        <w:rPr>
          <w:rFonts w:eastAsia="PalatinoLinotype"/>
        </w:rPr>
        <w:t>3) certidões que comprovem a regularidade perante as Fazendas Estadual, Distrital e Municipal do domicílio ou sede do contratado;</w:t>
      </w:r>
    </w:p>
    <w:p w14:paraId="5341DE54" w14:textId="77777777" w:rsidR="00C20533" w:rsidRPr="00FE2718" w:rsidRDefault="00C20533" w:rsidP="00C20533">
      <w:pPr>
        <w:rPr>
          <w:rFonts w:ascii="Times New Roman" w:hAnsi="Times New Roman" w:cs="Times New Roman"/>
          <w:sz w:val="24"/>
          <w:lang w:eastAsia="pt-BR"/>
        </w:rPr>
      </w:pPr>
    </w:p>
    <w:p w14:paraId="20FB18AE" w14:textId="77777777" w:rsidR="00A81AC1" w:rsidRPr="00FE2718" w:rsidRDefault="00A81AC1" w:rsidP="000452CC">
      <w:pPr>
        <w:pStyle w:val="Ttulo2"/>
        <w:numPr>
          <w:ilvl w:val="0"/>
          <w:numId w:val="0"/>
        </w:numPr>
        <w:ind w:left="1276"/>
        <w:rPr>
          <w:rFonts w:eastAsia="PalatinoLinotype"/>
        </w:rPr>
      </w:pPr>
      <w:r w:rsidRPr="00FE2718">
        <w:rPr>
          <w:rFonts w:eastAsia="PalatinoLinotype"/>
        </w:rPr>
        <w:t>4) Certidão de Regularidade do FGTS – CRF; e</w:t>
      </w:r>
    </w:p>
    <w:p w14:paraId="5BEE8EB8" w14:textId="77777777" w:rsidR="00C20533" w:rsidRPr="00FE2718" w:rsidRDefault="00C20533" w:rsidP="00C20533">
      <w:pPr>
        <w:rPr>
          <w:rFonts w:ascii="Times New Roman" w:hAnsi="Times New Roman" w:cs="Times New Roman"/>
          <w:sz w:val="24"/>
          <w:lang w:eastAsia="pt-BR"/>
        </w:rPr>
      </w:pPr>
    </w:p>
    <w:p w14:paraId="69E61BEE" w14:textId="77777777" w:rsidR="00A81AC1" w:rsidRPr="00FE2718" w:rsidRDefault="00A81AC1" w:rsidP="000452CC">
      <w:pPr>
        <w:pStyle w:val="Ttulo2"/>
        <w:numPr>
          <w:ilvl w:val="0"/>
          <w:numId w:val="0"/>
        </w:numPr>
        <w:ind w:left="1276"/>
        <w:rPr>
          <w:rFonts w:eastAsia="PalatinoLinotype"/>
        </w:rPr>
      </w:pPr>
      <w:r w:rsidRPr="00FE2718">
        <w:rPr>
          <w:rFonts w:eastAsia="PalatinoLinotype"/>
        </w:rPr>
        <w:t>5) Certidão Negativa de Débitos Trabalhistas – CNDT, conforme alínea "c" do item 10.2 do Anexo VIII-B da IN SEGES/MPDG n. 5/2017;</w:t>
      </w:r>
    </w:p>
    <w:p w14:paraId="3BCA79AA" w14:textId="77777777" w:rsidR="00873403" w:rsidRPr="00FE2718" w:rsidRDefault="00873403" w:rsidP="00785ED6">
      <w:pPr>
        <w:rPr>
          <w:rFonts w:ascii="Times New Roman" w:hAnsi="Times New Roman" w:cs="Times New Roman"/>
          <w:color w:val="000000" w:themeColor="text1"/>
          <w:sz w:val="24"/>
        </w:rPr>
      </w:pPr>
    </w:p>
    <w:p w14:paraId="61AA406E" w14:textId="77777777" w:rsidR="00A81AC1" w:rsidRPr="00FE2718" w:rsidRDefault="00A81AC1" w:rsidP="000452CC">
      <w:pPr>
        <w:pStyle w:val="Ttulo2"/>
        <w:rPr>
          <w:rFonts w:eastAsia="PalatinoLinotype"/>
        </w:rPr>
      </w:pPr>
      <w:r w:rsidRPr="00FE2718">
        <w:rPr>
          <w:rFonts w:eastAsia="PalatinoLinotype"/>
        </w:rPr>
        <w:t>Substituir, no prazo de 2h (duas horas), em caso de eventual ausência, tais como faltas e licenças, o empregado posto a serviço da Contratante, devendo identificar previamente o respectivo substituto ao Fiscal do Contrato;</w:t>
      </w:r>
    </w:p>
    <w:p w14:paraId="5B769559" w14:textId="77777777" w:rsidR="00873403" w:rsidRPr="00FE2718" w:rsidRDefault="00873403" w:rsidP="00785ED6">
      <w:pPr>
        <w:rPr>
          <w:rFonts w:ascii="Times New Roman" w:hAnsi="Times New Roman" w:cs="Times New Roman"/>
          <w:color w:val="000000" w:themeColor="text1"/>
          <w:sz w:val="24"/>
        </w:rPr>
      </w:pPr>
    </w:p>
    <w:p w14:paraId="6F4C6BEB" w14:textId="77777777" w:rsidR="00A81AC1" w:rsidRPr="00FE2718" w:rsidRDefault="00A81AC1" w:rsidP="000452CC">
      <w:pPr>
        <w:pStyle w:val="Ttulo2"/>
        <w:rPr>
          <w:rFonts w:eastAsia="PalatinoLinotype"/>
        </w:rPr>
      </w:pPr>
      <w:r w:rsidRPr="00FE2718">
        <w:rPr>
          <w:rFonts w:eastAsia="PalatinoLinotype"/>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61D5087C" w14:textId="77777777" w:rsidR="00873403" w:rsidRPr="00FE2718" w:rsidRDefault="00873403" w:rsidP="00785ED6">
      <w:pPr>
        <w:rPr>
          <w:rFonts w:ascii="Times New Roman" w:hAnsi="Times New Roman" w:cs="Times New Roman"/>
          <w:color w:val="000000" w:themeColor="text1"/>
          <w:sz w:val="24"/>
        </w:rPr>
      </w:pPr>
    </w:p>
    <w:p w14:paraId="44B36F76" w14:textId="3E039200" w:rsidR="00A81AC1" w:rsidRDefault="00A81AC1" w:rsidP="000452CC">
      <w:pPr>
        <w:pStyle w:val="Ttulo2"/>
        <w:rPr>
          <w:rFonts w:eastAsia="PalatinoLinotype"/>
        </w:rPr>
      </w:pPr>
      <w:r w:rsidRPr="00FE2718">
        <w:rPr>
          <w:rFonts w:eastAsia="PalatinoLinotype"/>
        </w:rPr>
        <w:lastRenderedPageBreak/>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A04CD96" w14:textId="154FC731" w:rsidR="00F94755" w:rsidRDefault="00F94755" w:rsidP="00F94755">
      <w:pPr>
        <w:rPr>
          <w:lang w:eastAsia="pt-BR"/>
        </w:rPr>
      </w:pPr>
    </w:p>
    <w:p w14:paraId="30995228" w14:textId="1228BD50" w:rsidR="00F94755" w:rsidRDefault="00F94755" w:rsidP="000452CC">
      <w:pPr>
        <w:pStyle w:val="Ttulo2"/>
        <w:rPr>
          <w:rFonts w:eastAsia="PalatinoLinotype"/>
        </w:rPr>
      </w:pPr>
      <w:r>
        <w:rPr>
          <w:rFonts w:eastAsia="PalatinoLinotype"/>
        </w:rPr>
        <w:t>Fornecer mensalmente</w:t>
      </w:r>
      <w:r w:rsidR="00467B98">
        <w:rPr>
          <w:rFonts w:eastAsia="PalatinoLinotype"/>
        </w:rPr>
        <w:t xml:space="preserve"> </w:t>
      </w:r>
      <w:r>
        <w:rPr>
          <w:rFonts w:eastAsia="PalatinoLinotype"/>
        </w:rPr>
        <w:t>a todos os seus funcionários,</w:t>
      </w:r>
      <w:r w:rsidR="00467B98" w:rsidRPr="00467B98">
        <w:rPr>
          <w:rFonts w:eastAsia="PalatinoLinotype"/>
        </w:rPr>
        <w:t xml:space="preserve"> </w:t>
      </w:r>
      <w:r w:rsidR="00467B98">
        <w:rPr>
          <w:rFonts w:eastAsia="PalatinoLinotype"/>
        </w:rPr>
        <w:t xml:space="preserve">de forma individual, </w:t>
      </w:r>
      <w:r>
        <w:rPr>
          <w:rFonts w:eastAsia="PalatinoLinotype"/>
        </w:rPr>
        <w:t>cópia dos contracheques</w:t>
      </w:r>
      <w:r w:rsidR="00723167">
        <w:rPr>
          <w:rFonts w:eastAsia="PalatinoLinotype"/>
        </w:rPr>
        <w:t>/recibo de pagamento e comprovante dos pagamentos realizados</w:t>
      </w:r>
      <w:r>
        <w:rPr>
          <w:rFonts w:eastAsia="PalatinoLinotype"/>
        </w:rPr>
        <w:t>.</w:t>
      </w:r>
    </w:p>
    <w:p w14:paraId="3FF37437" w14:textId="77777777" w:rsidR="00AC40FD" w:rsidRPr="00AC40FD" w:rsidRDefault="00AC40FD" w:rsidP="00AC40FD">
      <w:pPr>
        <w:rPr>
          <w:lang w:eastAsia="pt-BR"/>
        </w:rPr>
      </w:pPr>
    </w:p>
    <w:p w14:paraId="054ED322" w14:textId="79452587" w:rsidR="00AC40FD" w:rsidRPr="00AC40FD" w:rsidRDefault="00AC40FD" w:rsidP="00C7510C">
      <w:pPr>
        <w:pStyle w:val="Ttulo3"/>
        <w:rPr>
          <w:rFonts w:eastAsia="PalatinoLinotype"/>
        </w:rPr>
      </w:pPr>
      <w:r>
        <w:rPr>
          <w:rFonts w:eastAsia="PalatinoLinotype"/>
        </w:rPr>
        <w:t xml:space="preserve">As cópias dos contracheques/recibo de pagamento e </w:t>
      </w:r>
      <w:r w:rsidR="002B0675">
        <w:rPr>
          <w:rFonts w:eastAsia="PalatinoLinotype"/>
        </w:rPr>
        <w:t>respectivos</w:t>
      </w:r>
      <w:r>
        <w:rPr>
          <w:rFonts w:eastAsia="PalatinoLinotype"/>
        </w:rPr>
        <w:t xml:space="preserve"> comprovantes dos pagamentos, podem ser disponibilizados em meio físico ou eletrônico.</w:t>
      </w:r>
    </w:p>
    <w:p w14:paraId="32C7E9B8" w14:textId="77777777" w:rsidR="00873403" w:rsidRPr="00FE2718" w:rsidRDefault="00873403" w:rsidP="00785ED6">
      <w:pPr>
        <w:rPr>
          <w:rFonts w:ascii="Times New Roman" w:hAnsi="Times New Roman" w:cs="Times New Roman"/>
          <w:color w:val="000000" w:themeColor="text1"/>
          <w:sz w:val="24"/>
        </w:rPr>
      </w:pPr>
    </w:p>
    <w:p w14:paraId="3A5E083E" w14:textId="77777777" w:rsidR="00A81AC1" w:rsidRPr="00FE2718" w:rsidRDefault="00A81AC1" w:rsidP="000452CC">
      <w:pPr>
        <w:pStyle w:val="Ttulo2"/>
        <w:rPr>
          <w:rFonts w:eastAsia="PalatinoLinotype"/>
        </w:rPr>
      </w:pPr>
      <w:r w:rsidRPr="00FE2718">
        <w:rPr>
          <w:rFonts w:eastAsia="PalatinoLinotype"/>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446F088B" w14:textId="77777777" w:rsidR="00873403" w:rsidRPr="00FE2718" w:rsidRDefault="00873403" w:rsidP="00785ED6">
      <w:pPr>
        <w:rPr>
          <w:rFonts w:ascii="Times New Roman" w:hAnsi="Times New Roman" w:cs="Times New Roman"/>
          <w:color w:val="000000" w:themeColor="text1"/>
          <w:sz w:val="24"/>
        </w:rPr>
      </w:pPr>
    </w:p>
    <w:p w14:paraId="72A7840D" w14:textId="22255840" w:rsidR="00A81AC1" w:rsidRPr="00FE2718" w:rsidRDefault="00A81AC1" w:rsidP="000452CC">
      <w:pPr>
        <w:pStyle w:val="Ttulo2"/>
        <w:rPr>
          <w:rFonts w:eastAsia="PalatinoLinotype"/>
        </w:rPr>
      </w:pPr>
      <w:r w:rsidRPr="00FE2718">
        <w:rPr>
          <w:rFonts w:eastAsia="PalatinoLinotype"/>
        </w:rPr>
        <w:t>Autorizar a Administração contratante, no momento da assinatura do contrato, a fazer o desconto nas faturas e realizar os pagamentos dos salários e demais verbas trabalhistas</w:t>
      </w:r>
      <w:r w:rsidR="001A3144">
        <w:rPr>
          <w:rFonts w:eastAsia="PalatinoLinotype"/>
        </w:rPr>
        <w:t xml:space="preserve"> e rescisórias</w:t>
      </w:r>
      <w:r w:rsidRPr="00FE2718">
        <w:rPr>
          <w:rFonts w:eastAsia="PalatinoLinotype"/>
        </w:rPr>
        <w:t xml:space="preserve"> diretamente aos trabalhadores, bem como das contribuições previdenciárias e do FGTS, quando não demonstrado o cumprimento tempestivo e regular dessas obrigações, até o momento da regularização, sem prejuízo das sanções cabíveis.</w:t>
      </w:r>
    </w:p>
    <w:p w14:paraId="1F81D279" w14:textId="77777777" w:rsidR="00873403" w:rsidRPr="00FE2718" w:rsidRDefault="00873403" w:rsidP="00785ED6">
      <w:pPr>
        <w:rPr>
          <w:rFonts w:ascii="Times New Roman" w:hAnsi="Times New Roman" w:cs="Times New Roman"/>
          <w:color w:val="000000" w:themeColor="text1"/>
          <w:sz w:val="24"/>
        </w:rPr>
      </w:pPr>
    </w:p>
    <w:p w14:paraId="52742739" w14:textId="77777777" w:rsidR="00A81AC1" w:rsidRPr="00FE2718" w:rsidRDefault="00A81AC1" w:rsidP="000452CC">
      <w:pPr>
        <w:pStyle w:val="Ttulo2"/>
        <w:rPr>
          <w:rFonts w:eastAsia="PalatinoLinotype"/>
        </w:rPr>
      </w:pPr>
      <w:r w:rsidRPr="00FE2718">
        <w:rPr>
          <w:rFonts w:eastAsia="PalatinoLinotype"/>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D11A98C" w14:textId="77777777" w:rsidR="00873403" w:rsidRPr="00FE2718" w:rsidRDefault="00873403" w:rsidP="00785ED6">
      <w:pPr>
        <w:rPr>
          <w:rFonts w:ascii="Times New Roman" w:hAnsi="Times New Roman" w:cs="Times New Roman"/>
          <w:color w:val="000000" w:themeColor="text1"/>
          <w:sz w:val="24"/>
        </w:rPr>
      </w:pPr>
    </w:p>
    <w:p w14:paraId="39A232A8" w14:textId="77777777" w:rsidR="00A81AC1" w:rsidRPr="00FE2718" w:rsidRDefault="00A81AC1" w:rsidP="000452CC">
      <w:pPr>
        <w:pStyle w:val="Ttulo2"/>
        <w:rPr>
          <w:rFonts w:eastAsia="PalatinoLinotype"/>
        </w:rPr>
      </w:pPr>
      <w:r w:rsidRPr="00FE2718">
        <w:rPr>
          <w:rFonts w:eastAsia="PalatinoLinotype"/>
        </w:rPr>
        <w:t>Não permitir que o empregado designado para trabalhar em um turno preste seus serviços no turno imediatamente subsequente;</w:t>
      </w:r>
    </w:p>
    <w:p w14:paraId="1E7E25DC" w14:textId="77777777" w:rsidR="00873403" w:rsidRPr="00FE2718" w:rsidRDefault="00873403" w:rsidP="00785ED6">
      <w:pPr>
        <w:rPr>
          <w:rFonts w:ascii="Times New Roman" w:hAnsi="Times New Roman" w:cs="Times New Roman"/>
          <w:color w:val="000000" w:themeColor="text1"/>
          <w:sz w:val="24"/>
        </w:rPr>
      </w:pPr>
    </w:p>
    <w:p w14:paraId="687F1FB1" w14:textId="77777777" w:rsidR="00A81AC1" w:rsidRPr="00FE2718" w:rsidRDefault="00A81AC1" w:rsidP="000452CC">
      <w:pPr>
        <w:pStyle w:val="Ttulo2"/>
        <w:rPr>
          <w:rFonts w:eastAsia="PalatinoLinotype"/>
        </w:rPr>
      </w:pPr>
      <w:r w:rsidRPr="00FE2718">
        <w:rPr>
          <w:rFonts w:eastAsia="PalatinoLinotype"/>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6FEFC109" w14:textId="77777777" w:rsidR="00873403" w:rsidRPr="00FE2718" w:rsidRDefault="00873403" w:rsidP="00785ED6">
      <w:pPr>
        <w:rPr>
          <w:rFonts w:ascii="Times New Roman" w:hAnsi="Times New Roman" w:cs="Times New Roman"/>
          <w:color w:val="000000" w:themeColor="text1"/>
          <w:sz w:val="24"/>
        </w:rPr>
      </w:pPr>
    </w:p>
    <w:p w14:paraId="5BCD5A26" w14:textId="77777777" w:rsidR="00A81AC1" w:rsidRPr="00FE2718" w:rsidRDefault="00A81AC1" w:rsidP="000452CC">
      <w:pPr>
        <w:pStyle w:val="Ttulo2"/>
        <w:rPr>
          <w:rFonts w:eastAsia="PalatinoLinotype"/>
        </w:rPr>
      </w:pPr>
      <w:r w:rsidRPr="00FE2718">
        <w:rPr>
          <w:rFonts w:eastAsia="PalatinoLinotype"/>
        </w:rPr>
        <w:t>Instruir seus empregados quanto à necessidade de acatar as Normas Internas da Administração;</w:t>
      </w:r>
    </w:p>
    <w:p w14:paraId="70084296" w14:textId="77777777" w:rsidR="00873403" w:rsidRPr="00FE2718" w:rsidRDefault="00873403" w:rsidP="00785ED6">
      <w:pPr>
        <w:rPr>
          <w:rFonts w:ascii="Times New Roman" w:hAnsi="Times New Roman" w:cs="Times New Roman"/>
          <w:color w:val="000000" w:themeColor="text1"/>
          <w:sz w:val="24"/>
        </w:rPr>
      </w:pPr>
    </w:p>
    <w:p w14:paraId="07EF6C15" w14:textId="77777777" w:rsidR="00A81AC1" w:rsidRPr="00FE2718" w:rsidRDefault="00A81AC1" w:rsidP="000452CC">
      <w:pPr>
        <w:pStyle w:val="Ttulo2"/>
        <w:rPr>
          <w:rFonts w:eastAsia="PalatinoLinotype"/>
        </w:rPr>
      </w:pPr>
      <w:r w:rsidRPr="00FE2718">
        <w:rPr>
          <w:rFonts w:eastAsia="PalatinoLinotype"/>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7121136" w14:textId="77777777" w:rsidR="00873403" w:rsidRPr="00FE2718" w:rsidRDefault="00873403" w:rsidP="00785ED6">
      <w:pPr>
        <w:rPr>
          <w:rFonts w:ascii="Times New Roman" w:hAnsi="Times New Roman" w:cs="Times New Roman"/>
          <w:color w:val="000000" w:themeColor="text1"/>
          <w:sz w:val="24"/>
        </w:rPr>
      </w:pPr>
    </w:p>
    <w:p w14:paraId="5B2B0534" w14:textId="77777777" w:rsidR="00A81AC1" w:rsidRPr="00FE2718" w:rsidRDefault="00A81AC1" w:rsidP="000452CC">
      <w:pPr>
        <w:pStyle w:val="Ttulo2"/>
        <w:rPr>
          <w:rFonts w:eastAsia="PalatinoLinotype"/>
        </w:rPr>
      </w:pPr>
      <w:r w:rsidRPr="00FE2718">
        <w:rPr>
          <w:rFonts w:eastAsia="PalatinoLinotype"/>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1C738BC3" w14:textId="77777777" w:rsidR="00C3775E" w:rsidRPr="00FE2718" w:rsidRDefault="00C3775E" w:rsidP="00785ED6">
      <w:pPr>
        <w:rPr>
          <w:rFonts w:ascii="Times New Roman" w:hAnsi="Times New Roman" w:cs="Times New Roman"/>
          <w:color w:val="000000" w:themeColor="text1"/>
          <w:sz w:val="24"/>
        </w:rPr>
      </w:pPr>
    </w:p>
    <w:p w14:paraId="17C57296" w14:textId="77777777" w:rsidR="00A81AC1" w:rsidRPr="00FE2718" w:rsidRDefault="001C4AB7" w:rsidP="00C7510C">
      <w:pPr>
        <w:pStyle w:val="Ttulo3"/>
        <w:rPr>
          <w:rFonts w:eastAsia="PalatinoLinotype"/>
        </w:rPr>
      </w:pPr>
      <w:r w:rsidRPr="00FE2718">
        <w:rPr>
          <w:rFonts w:eastAsia="PalatinoLinotype"/>
        </w:rPr>
        <w:t xml:space="preserve"> </w:t>
      </w:r>
      <w:r w:rsidR="00A81AC1" w:rsidRPr="00FE2718">
        <w:rPr>
          <w:rFonts w:eastAsia="PalatinoLinotype"/>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CC9A78E" w14:textId="77777777" w:rsidR="00C3775E" w:rsidRPr="00FE2718" w:rsidRDefault="00C3775E" w:rsidP="00785ED6">
      <w:pPr>
        <w:rPr>
          <w:rFonts w:ascii="Times New Roman" w:hAnsi="Times New Roman" w:cs="Times New Roman"/>
          <w:color w:val="000000" w:themeColor="text1"/>
          <w:sz w:val="24"/>
        </w:rPr>
      </w:pPr>
    </w:p>
    <w:p w14:paraId="2F2DBBDE" w14:textId="77777777" w:rsidR="00A81AC1" w:rsidRPr="00FE2718" w:rsidRDefault="001C4AB7" w:rsidP="00C7510C">
      <w:pPr>
        <w:pStyle w:val="Ttulo3"/>
        <w:rPr>
          <w:rFonts w:eastAsia="PalatinoLinotype"/>
        </w:rPr>
      </w:pPr>
      <w:r w:rsidRPr="00FE2718">
        <w:rPr>
          <w:rFonts w:eastAsia="PalatinoLinotype"/>
        </w:rPr>
        <w:t xml:space="preserve"> </w:t>
      </w:r>
      <w:r w:rsidR="00A81AC1" w:rsidRPr="00FE2718">
        <w:rPr>
          <w:rFonts w:eastAsia="PalatinoLinotype"/>
        </w:rPr>
        <w:t>Viabilizar a emissão do cartão cidadão pela Caixa Econômica Federal para todos os empregados, no prazo máximo de 60 (sessenta) dias, contados do início da prestação dos serviços ou da admissão do empregado;</w:t>
      </w:r>
    </w:p>
    <w:p w14:paraId="088CFFDB" w14:textId="77777777" w:rsidR="0060156A" w:rsidRPr="00FE2718" w:rsidRDefault="0060156A" w:rsidP="00785ED6">
      <w:pPr>
        <w:rPr>
          <w:rFonts w:ascii="Times New Roman" w:hAnsi="Times New Roman" w:cs="Times New Roman"/>
          <w:color w:val="000000" w:themeColor="text1"/>
          <w:sz w:val="24"/>
        </w:rPr>
      </w:pPr>
    </w:p>
    <w:p w14:paraId="24401D9F" w14:textId="77777777" w:rsidR="00A81AC1" w:rsidRPr="00FE2718" w:rsidRDefault="00A81AC1" w:rsidP="000452CC">
      <w:pPr>
        <w:pStyle w:val="Ttulo2"/>
        <w:rPr>
          <w:rFonts w:eastAsia="PalatinoLinotype"/>
        </w:rPr>
      </w:pPr>
      <w:r w:rsidRPr="00FE2718">
        <w:rPr>
          <w:rFonts w:eastAsia="PalatinoLinotype"/>
        </w:rPr>
        <w:t>Oferecer todos os meios necessários aos seus empregados para a obtenção e extratos de recolhimentos de seus direitos sociais, preferencialmente por meio eletrônico, quando disponível.</w:t>
      </w:r>
    </w:p>
    <w:p w14:paraId="4ABD24EB" w14:textId="77777777" w:rsidR="0060156A" w:rsidRPr="00FE2718" w:rsidRDefault="0060156A" w:rsidP="00785ED6">
      <w:pPr>
        <w:rPr>
          <w:rFonts w:ascii="Times New Roman" w:hAnsi="Times New Roman" w:cs="Times New Roman"/>
          <w:color w:val="000000" w:themeColor="text1"/>
          <w:sz w:val="24"/>
        </w:rPr>
      </w:pPr>
    </w:p>
    <w:p w14:paraId="553E2223" w14:textId="77777777" w:rsidR="00A81AC1" w:rsidRPr="00FE2718" w:rsidRDefault="00A81AC1" w:rsidP="000452CC">
      <w:pPr>
        <w:pStyle w:val="Ttulo2"/>
        <w:rPr>
          <w:rFonts w:eastAsia="PalatinoLinotype"/>
        </w:rPr>
      </w:pPr>
      <w:r w:rsidRPr="00FE2718">
        <w:rPr>
          <w:rFonts w:eastAsia="PalatinoLinotype"/>
        </w:rPr>
        <w:t>Manter preposto nos locais de prestação de serviço, aceito pela Administração, para representá-la na execução do contrato;</w:t>
      </w:r>
    </w:p>
    <w:p w14:paraId="4BB07F97" w14:textId="77777777" w:rsidR="0060156A" w:rsidRPr="00FE2718" w:rsidRDefault="0060156A" w:rsidP="00785ED6">
      <w:pPr>
        <w:rPr>
          <w:rFonts w:ascii="Times New Roman" w:hAnsi="Times New Roman" w:cs="Times New Roman"/>
          <w:color w:val="000000" w:themeColor="text1"/>
          <w:sz w:val="24"/>
        </w:rPr>
      </w:pPr>
    </w:p>
    <w:p w14:paraId="4D1BACC1" w14:textId="77777777" w:rsidR="00A81AC1" w:rsidRPr="00FE2718" w:rsidRDefault="00A81AC1" w:rsidP="000452CC">
      <w:pPr>
        <w:pStyle w:val="Ttulo2"/>
        <w:rPr>
          <w:rFonts w:eastAsia="PalatinoLinotype"/>
        </w:rPr>
      </w:pPr>
      <w:r w:rsidRPr="00FE2718">
        <w:rPr>
          <w:rFonts w:eastAsia="PalatinoLinotype"/>
        </w:rPr>
        <w:t>Relatar à Contratante toda e qualquer irregularidade verificada no decorrer da prestação dos serviços;</w:t>
      </w:r>
    </w:p>
    <w:p w14:paraId="39BF4D58" w14:textId="77777777" w:rsidR="0060156A" w:rsidRPr="00FE2718" w:rsidRDefault="0060156A" w:rsidP="00785ED6">
      <w:pPr>
        <w:rPr>
          <w:rFonts w:ascii="Times New Roman" w:hAnsi="Times New Roman" w:cs="Times New Roman"/>
          <w:color w:val="000000" w:themeColor="text1"/>
          <w:sz w:val="24"/>
        </w:rPr>
      </w:pPr>
    </w:p>
    <w:p w14:paraId="7B06EBA7" w14:textId="23DB06DE" w:rsidR="00A81AC1" w:rsidRPr="00FE2718" w:rsidRDefault="00A81AC1" w:rsidP="000452CC">
      <w:pPr>
        <w:pStyle w:val="Ttulo2"/>
        <w:rPr>
          <w:rFonts w:eastAsia="PalatinoLinotype"/>
        </w:rPr>
      </w:pPr>
      <w:r w:rsidRPr="00FE2718">
        <w:rPr>
          <w:rFonts w:eastAsia="PalatinoLinotype"/>
        </w:rPr>
        <w:t>Fornecer, sempre que solicitado pela Contratante, os comprovantes do cumprimento das obrigações previdenciárias, do Fundo de Garantia do Tempo de Serviço - FGTS, e do pagamento dos salários e demais benefícios trabalhistas dos empregados colocados à disposição da Contratante;</w:t>
      </w:r>
    </w:p>
    <w:p w14:paraId="538B58D5" w14:textId="77777777" w:rsidR="0060156A" w:rsidRPr="00FE2718" w:rsidRDefault="0060156A" w:rsidP="00785ED6">
      <w:pPr>
        <w:rPr>
          <w:rFonts w:ascii="Times New Roman" w:hAnsi="Times New Roman" w:cs="Times New Roman"/>
          <w:color w:val="000000" w:themeColor="text1"/>
          <w:sz w:val="24"/>
        </w:rPr>
      </w:pPr>
    </w:p>
    <w:p w14:paraId="23DBC443" w14:textId="77777777" w:rsidR="00A81AC1" w:rsidRPr="00FE2718" w:rsidRDefault="001C4AB7" w:rsidP="00C7510C">
      <w:pPr>
        <w:pStyle w:val="Ttulo3"/>
        <w:rPr>
          <w:rFonts w:eastAsia="PalatinoLinotype"/>
        </w:rPr>
      </w:pPr>
      <w:r w:rsidRPr="00FE2718">
        <w:rPr>
          <w:rFonts w:eastAsia="PalatinoLinotype"/>
        </w:rPr>
        <w:t xml:space="preserve"> </w:t>
      </w:r>
      <w:r w:rsidR="00A81AC1" w:rsidRPr="00FE2718">
        <w:rPr>
          <w:rFonts w:eastAsia="PalatinoLinotype"/>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10512DC" w14:textId="77777777" w:rsidR="0060156A" w:rsidRPr="00FE2718" w:rsidRDefault="0060156A" w:rsidP="00785ED6">
      <w:pPr>
        <w:rPr>
          <w:rFonts w:ascii="Times New Roman" w:hAnsi="Times New Roman" w:cs="Times New Roman"/>
          <w:color w:val="000000" w:themeColor="text1"/>
          <w:sz w:val="24"/>
        </w:rPr>
      </w:pPr>
    </w:p>
    <w:p w14:paraId="7AB15790" w14:textId="77777777" w:rsidR="00A81AC1" w:rsidRPr="00FE2718" w:rsidRDefault="00A81AC1" w:rsidP="00C7510C">
      <w:pPr>
        <w:pStyle w:val="Ttulo4"/>
        <w:rPr>
          <w:rFonts w:eastAsia="PalatinoLinotype"/>
        </w:rPr>
      </w:pPr>
      <w:r w:rsidRPr="00FE2718">
        <w:rPr>
          <w:rFonts w:eastAsia="PalatinoLinotype"/>
        </w:rPr>
        <w:t>O sindicato representante da categoria do trabalhador deverá ser notificado pela contratante para acompanhar o pagamento das respectivas verbas.</w:t>
      </w:r>
    </w:p>
    <w:p w14:paraId="007920C2" w14:textId="77777777" w:rsidR="0060156A" w:rsidRPr="00FE2718" w:rsidRDefault="0060156A" w:rsidP="00785ED6">
      <w:pPr>
        <w:rPr>
          <w:rFonts w:ascii="Times New Roman" w:hAnsi="Times New Roman" w:cs="Times New Roman"/>
          <w:color w:val="000000" w:themeColor="text1"/>
          <w:sz w:val="24"/>
        </w:rPr>
      </w:pPr>
    </w:p>
    <w:p w14:paraId="41EA6641" w14:textId="77777777" w:rsidR="00A81AC1" w:rsidRPr="00FE2718" w:rsidRDefault="00A81AC1" w:rsidP="000452CC">
      <w:pPr>
        <w:pStyle w:val="Ttulo2"/>
        <w:rPr>
          <w:rFonts w:eastAsia="PalatinoLinotype"/>
        </w:rPr>
      </w:pPr>
      <w:r w:rsidRPr="00FE2718">
        <w:rPr>
          <w:rFonts w:eastAsia="PalatinoLinotype"/>
        </w:rPr>
        <w:t>Não permitir a utilização de qualquer trabalho do menor de dezesseis anos, exceto na condição de aprendiz para os maiores de quatorze anos, nem permitir a utilização do trabalho do menor de dezoito anos em trabalho noturno, perigoso ou insalubre;</w:t>
      </w:r>
    </w:p>
    <w:p w14:paraId="586192CC" w14:textId="77777777" w:rsidR="0060156A" w:rsidRPr="00FE2718" w:rsidRDefault="0060156A" w:rsidP="00785ED6">
      <w:pPr>
        <w:rPr>
          <w:rFonts w:ascii="Times New Roman" w:hAnsi="Times New Roman" w:cs="Times New Roman"/>
          <w:color w:val="000000" w:themeColor="text1"/>
          <w:sz w:val="24"/>
        </w:rPr>
      </w:pPr>
    </w:p>
    <w:p w14:paraId="3249707B" w14:textId="77777777" w:rsidR="00A81AC1" w:rsidRPr="00FE2718" w:rsidRDefault="00A81AC1" w:rsidP="000452CC">
      <w:pPr>
        <w:pStyle w:val="Ttulo2"/>
        <w:rPr>
          <w:rFonts w:eastAsia="PalatinoLinotype"/>
        </w:rPr>
      </w:pPr>
      <w:r w:rsidRPr="00FE2718">
        <w:rPr>
          <w:rFonts w:eastAsia="PalatinoLinotype"/>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466CE664" w14:textId="77777777" w:rsidR="0060156A" w:rsidRPr="00FE2718" w:rsidRDefault="0060156A" w:rsidP="00785ED6">
      <w:pPr>
        <w:rPr>
          <w:rFonts w:ascii="Times New Roman" w:hAnsi="Times New Roman" w:cs="Times New Roman"/>
          <w:color w:val="000000" w:themeColor="text1"/>
          <w:sz w:val="24"/>
        </w:rPr>
      </w:pPr>
    </w:p>
    <w:p w14:paraId="5ACF5DA6" w14:textId="77777777" w:rsidR="00A81AC1" w:rsidRPr="00FE2718" w:rsidRDefault="00A81AC1" w:rsidP="000452CC">
      <w:pPr>
        <w:pStyle w:val="Ttulo2"/>
        <w:rPr>
          <w:rFonts w:eastAsia="PalatinoLinotype"/>
        </w:rPr>
      </w:pPr>
      <w:r w:rsidRPr="00FE2718">
        <w:rPr>
          <w:rFonts w:eastAsia="PalatinoLinotype"/>
        </w:rPr>
        <w:t>Guardar sigilo sobre todas as informações obtidas em decorrência do cumprimento do contrato;</w:t>
      </w:r>
    </w:p>
    <w:p w14:paraId="6048828B" w14:textId="77777777" w:rsidR="008C4C62" w:rsidRPr="00FE2718" w:rsidRDefault="008C4C62" w:rsidP="00785ED6">
      <w:pPr>
        <w:rPr>
          <w:rFonts w:ascii="Times New Roman" w:hAnsi="Times New Roman" w:cs="Times New Roman"/>
          <w:color w:val="000000" w:themeColor="text1"/>
          <w:sz w:val="24"/>
        </w:rPr>
      </w:pPr>
    </w:p>
    <w:p w14:paraId="58C4F526" w14:textId="77777777" w:rsidR="00A81AC1" w:rsidRPr="00FE2718" w:rsidRDefault="00A81AC1" w:rsidP="000452CC">
      <w:pPr>
        <w:pStyle w:val="Ttulo2"/>
        <w:rPr>
          <w:rFonts w:eastAsia="PalatinoLinotype"/>
        </w:rPr>
      </w:pPr>
      <w:r w:rsidRPr="00FE2718">
        <w:rPr>
          <w:rFonts w:eastAsia="PalatinoLinotype"/>
        </w:rPr>
        <w:t>Não se beneficiar da condição de optante pelo Simples Nacional, salvo as exceções previstas no § 5º-C do art. 18 da Lei Complementar no 123, de 14 de dezembro de 2006;</w:t>
      </w:r>
    </w:p>
    <w:p w14:paraId="16FD86CD" w14:textId="77777777" w:rsidR="008C4C62" w:rsidRPr="00FE2718" w:rsidRDefault="008C4C62" w:rsidP="00785ED6">
      <w:pPr>
        <w:rPr>
          <w:rFonts w:ascii="Times New Roman" w:hAnsi="Times New Roman" w:cs="Times New Roman"/>
          <w:color w:val="000000" w:themeColor="text1"/>
          <w:sz w:val="24"/>
        </w:rPr>
      </w:pPr>
    </w:p>
    <w:p w14:paraId="172931B4" w14:textId="77777777" w:rsidR="00A81AC1" w:rsidRPr="00FE2718" w:rsidRDefault="00A81AC1" w:rsidP="000452CC">
      <w:pPr>
        <w:pStyle w:val="Ttulo2"/>
        <w:rPr>
          <w:rFonts w:eastAsia="PalatinoLinotype"/>
        </w:rPr>
      </w:pPr>
      <w:r w:rsidRPr="00FE2718">
        <w:rPr>
          <w:rFonts w:eastAsia="PalatinoLinotype"/>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226487F4" w14:textId="77777777" w:rsidR="008C4C62" w:rsidRPr="00FE2718" w:rsidRDefault="008C4C62" w:rsidP="00785ED6">
      <w:pPr>
        <w:rPr>
          <w:rFonts w:ascii="Times New Roman" w:hAnsi="Times New Roman" w:cs="Times New Roman"/>
          <w:color w:val="000000" w:themeColor="text1"/>
          <w:sz w:val="24"/>
        </w:rPr>
      </w:pPr>
    </w:p>
    <w:p w14:paraId="05C07303" w14:textId="77777777" w:rsidR="00A81AC1" w:rsidRPr="00FE2718" w:rsidRDefault="00A81AC1" w:rsidP="000452CC">
      <w:pPr>
        <w:pStyle w:val="Ttulo2"/>
        <w:rPr>
          <w:rFonts w:eastAsia="PalatinoLinotype"/>
        </w:rPr>
      </w:pPr>
      <w:r w:rsidRPr="00FE2718">
        <w:rPr>
          <w:rFonts w:eastAsia="PalatinoLinotype"/>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4308E5A0" w14:textId="77777777" w:rsidR="008C4C62" w:rsidRPr="00FE2718" w:rsidRDefault="008C4C62" w:rsidP="00785ED6">
      <w:pPr>
        <w:rPr>
          <w:rFonts w:ascii="Times New Roman" w:hAnsi="Times New Roman" w:cs="Times New Roman"/>
          <w:color w:val="000000" w:themeColor="text1"/>
          <w:sz w:val="24"/>
        </w:rPr>
      </w:pPr>
    </w:p>
    <w:p w14:paraId="475DF30E" w14:textId="6886A81C" w:rsidR="00A81AC1" w:rsidRPr="00FE2718" w:rsidRDefault="00A81AC1" w:rsidP="000452CC">
      <w:pPr>
        <w:pStyle w:val="Ttulo2"/>
        <w:rPr>
          <w:rFonts w:eastAsia="PalatinoLinotype"/>
        </w:rPr>
      </w:pPr>
      <w:r w:rsidRPr="00FE2718">
        <w:rPr>
          <w:rFonts w:eastAsia="PalatinoLinotype"/>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 art. </w:t>
      </w:r>
      <w:r w:rsidR="00607B4E" w:rsidRPr="00FE2718">
        <w:rPr>
          <w:rFonts w:eastAsia="PalatinoLinotype"/>
        </w:rPr>
        <w:t>134do Regime Interno de Licitações e Contratos</w:t>
      </w:r>
      <w:r w:rsidR="00455F15" w:rsidRPr="00FE2718">
        <w:rPr>
          <w:rFonts w:eastAsia="PalatinoLinotype"/>
        </w:rPr>
        <w:t>.</w:t>
      </w:r>
      <w:r w:rsidR="004852DE">
        <w:rPr>
          <w:rFonts w:eastAsia="PalatinoLinotype"/>
        </w:rPr>
        <w:t xml:space="preserve"> </w:t>
      </w:r>
      <w:r w:rsidRPr="00FE2718">
        <w:rPr>
          <w:rFonts w:eastAsia="PalatinoLinotype"/>
        </w:rPr>
        <w:t>Deter instalações, aparelhamento e pessoal técnico adequados e disponíveis para a realização do objeto da licitação.</w:t>
      </w:r>
    </w:p>
    <w:p w14:paraId="7A42484F" w14:textId="77777777" w:rsidR="008C4C62" w:rsidRPr="00FE2718" w:rsidRDefault="008C4C62" w:rsidP="00785ED6">
      <w:pPr>
        <w:rPr>
          <w:rFonts w:ascii="Times New Roman" w:hAnsi="Times New Roman" w:cs="Times New Roman"/>
          <w:color w:val="000000" w:themeColor="text1"/>
          <w:sz w:val="24"/>
        </w:rPr>
      </w:pPr>
    </w:p>
    <w:p w14:paraId="5BDCF1F0" w14:textId="77777777" w:rsidR="007D1D99" w:rsidRPr="00FE2718" w:rsidRDefault="00A81AC1" w:rsidP="000452CC">
      <w:pPr>
        <w:pStyle w:val="Ttulo2"/>
        <w:rPr>
          <w:rFonts w:eastAsia="PalatinoLinotype"/>
        </w:rPr>
      </w:pPr>
      <w:r w:rsidRPr="00FE2718">
        <w:rPr>
          <w:rFonts w:eastAsia="PalatinoLinotype"/>
        </w:rPr>
        <w:t>Será permitida à empresa prestadora do serviço efetuar vistor</w:t>
      </w:r>
      <w:r w:rsidR="009C3AB3" w:rsidRPr="00FE2718">
        <w:rPr>
          <w:rFonts w:eastAsia="PalatinoLinotype"/>
        </w:rPr>
        <w:t>ia interna no Edifício Sede da 2</w:t>
      </w:r>
      <w:r w:rsidRPr="00FE2718">
        <w:rPr>
          <w:rFonts w:eastAsia="PalatinoLinotype"/>
        </w:rPr>
        <w:t>ª Superintendência Regional da Codevasf e seus anexos, acompanhada por funcionário da Contratante, para tentar localizar o bem desaparecido</w:t>
      </w:r>
    </w:p>
    <w:p w14:paraId="463A6C1D" w14:textId="77777777" w:rsidR="001C4AB7" w:rsidRPr="00FE2718" w:rsidRDefault="001C4AB7" w:rsidP="000452CC">
      <w:pPr>
        <w:pStyle w:val="Ttulo2"/>
        <w:numPr>
          <w:ilvl w:val="0"/>
          <w:numId w:val="0"/>
        </w:numPr>
      </w:pPr>
    </w:p>
    <w:p w14:paraId="4A526BE7" w14:textId="77777777" w:rsidR="007D1D99" w:rsidRPr="00FE2718" w:rsidRDefault="007D1D99" w:rsidP="000452CC">
      <w:pPr>
        <w:pStyle w:val="Ttulo2"/>
      </w:pPr>
      <w:r w:rsidRPr="00FE2718">
        <w:t xml:space="preserve">Acatar as orientações da </w:t>
      </w:r>
      <w:r w:rsidR="00773508" w:rsidRPr="00FE2718">
        <w:t>Codevasf</w:t>
      </w:r>
      <w:r w:rsidRPr="00FE2718">
        <w:t>, notadamente quanto ao cumprimento das Normas Internas, de Segurança e Medicina do Trabalho.</w:t>
      </w:r>
    </w:p>
    <w:p w14:paraId="57024ED0" w14:textId="77777777" w:rsidR="00E278FD" w:rsidRPr="00FE2718" w:rsidRDefault="00E278FD" w:rsidP="00785ED6">
      <w:pPr>
        <w:ind w:left="851" w:hanging="851"/>
        <w:rPr>
          <w:rFonts w:ascii="Times New Roman" w:hAnsi="Times New Roman" w:cs="Times New Roman"/>
          <w:color w:val="000000" w:themeColor="text1"/>
          <w:sz w:val="24"/>
        </w:rPr>
      </w:pPr>
    </w:p>
    <w:p w14:paraId="0E966FDC" w14:textId="77777777" w:rsidR="00E278FD" w:rsidRPr="00FE2718" w:rsidRDefault="00E278FD" w:rsidP="000452CC">
      <w:pPr>
        <w:pStyle w:val="Ttulo2"/>
      </w:pPr>
      <w:r w:rsidRPr="00FE2718">
        <w:t>Assumir a inteira responsabilidade pelo transporte interno e externo do pessoal até o local dos serviços.</w:t>
      </w:r>
    </w:p>
    <w:p w14:paraId="3C4E0CC9" w14:textId="77777777" w:rsidR="00E278FD" w:rsidRPr="00FE2718" w:rsidRDefault="00E278FD" w:rsidP="00785ED6">
      <w:pPr>
        <w:ind w:left="709" w:hanging="709"/>
        <w:rPr>
          <w:rFonts w:ascii="Times New Roman" w:hAnsi="Times New Roman" w:cs="Times New Roman"/>
          <w:color w:val="000000" w:themeColor="text1"/>
          <w:sz w:val="24"/>
        </w:rPr>
      </w:pPr>
    </w:p>
    <w:p w14:paraId="194D47E6" w14:textId="77777777" w:rsidR="00620FCA" w:rsidRPr="00FE2718" w:rsidRDefault="00620FCA" w:rsidP="000452CC">
      <w:pPr>
        <w:pStyle w:val="Ttulo2"/>
      </w:pPr>
      <w:r w:rsidRPr="00FE2718">
        <w:t>Responsabilizar-se pelo fornecimento de toda a mão-de-obra, sem qualquer vinculação empregatícia com a Codevasf, necessária à execução dos serviços objeto do contrato.</w:t>
      </w:r>
    </w:p>
    <w:p w14:paraId="44CC03F8" w14:textId="77777777" w:rsidR="00620FCA" w:rsidRPr="00FE2718" w:rsidRDefault="00620FCA" w:rsidP="00785ED6">
      <w:pPr>
        <w:ind w:left="709" w:hanging="709"/>
        <w:rPr>
          <w:rFonts w:ascii="Times New Roman" w:hAnsi="Times New Roman" w:cs="Times New Roman"/>
          <w:color w:val="000000" w:themeColor="text1"/>
          <w:sz w:val="24"/>
        </w:rPr>
      </w:pPr>
    </w:p>
    <w:p w14:paraId="61C10A86" w14:textId="77777777" w:rsidR="00E51D5E" w:rsidRPr="00FE2718" w:rsidRDefault="0035072D" w:rsidP="000452CC">
      <w:pPr>
        <w:pStyle w:val="Ttulo2"/>
      </w:pPr>
      <w:r w:rsidRPr="00FE2718">
        <w:t xml:space="preserve">Na hipótese de eventuais Termos Aditivos, que venham acrescentar o valor da contratação, a contratada deverá reforçar a caução inicial durante a execução dos serviços contratados, </w:t>
      </w:r>
      <w:r w:rsidR="00E51D5E" w:rsidRPr="00FE2718">
        <w:t>de acordo com a cláusula contratual, que trata sobre “CAUÇÃO”.</w:t>
      </w:r>
    </w:p>
    <w:p w14:paraId="45BD90D2" w14:textId="77777777" w:rsidR="0035072D" w:rsidRPr="00FE2718" w:rsidRDefault="0035072D" w:rsidP="00785ED6">
      <w:pPr>
        <w:ind w:left="709" w:hanging="709"/>
        <w:rPr>
          <w:rFonts w:ascii="Times New Roman" w:hAnsi="Times New Roman" w:cs="Times New Roman"/>
          <w:color w:val="000000" w:themeColor="text1"/>
          <w:sz w:val="24"/>
        </w:rPr>
      </w:pPr>
    </w:p>
    <w:p w14:paraId="14698F79" w14:textId="77777777" w:rsidR="00EE6B70" w:rsidRPr="00FE2718" w:rsidRDefault="00EE6B70" w:rsidP="000452CC">
      <w:pPr>
        <w:pStyle w:val="Ttulo2"/>
      </w:pPr>
      <w:r w:rsidRPr="00FE2718">
        <w:t>A Contratada será responsável por quaisquer acidentes de trabalho referentes a seu pessoal que venham a ocorrer por conta do serviço contratado e/ou por ela causado a terceiros.</w:t>
      </w:r>
    </w:p>
    <w:p w14:paraId="30B1DDDD" w14:textId="77777777" w:rsidR="0035072D" w:rsidRPr="00FE2718" w:rsidRDefault="0035072D" w:rsidP="00785ED6">
      <w:pPr>
        <w:ind w:left="709" w:hanging="709"/>
        <w:rPr>
          <w:rFonts w:ascii="Times New Roman" w:hAnsi="Times New Roman" w:cs="Times New Roman"/>
          <w:color w:val="000000" w:themeColor="text1"/>
          <w:sz w:val="24"/>
        </w:rPr>
      </w:pPr>
    </w:p>
    <w:p w14:paraId="32993703" w14:textId="77777777" w:rsidR="00114124" w:rsidRPr="00FE2718" w:rsidRDefault="00114124" w:rsidP="000452CC">
      <w:pPr>
        <w:pStyle w:val="Ttulo2"/>
      </w:pPr>
      <w:r w:rsidRPr="00FE2718">
        <w:t>Caberá à CONTRATADA obter e arcar com os gastos de todas as licenças e franquias, pagar encargos sociais e impostos municipais, estaduais e federais que incidirem sobre a execução dos serviços.</w:t>
      </w:r>
    </w:p>
    <w:p w14:paraId="3AE02BC2" w14:textId="77777777" w:rsidR="002A0B6D" w:rsidRPr="00FE2718" w:rsidRDefault="002A0B6D" w:rsidP="00785ED6">
      <w:pPr>
        <w:ind w:left="709" w:hanging="709"/>
        <w:rPr>
          <w:rFonts w:ascii="Times New Roman" w:hAnsi="Times New Roman" w:cs="Times New Roman"/>
          <w:color w:val="000000" w:themeColor="text1"/>
          <w:sz w:val="24"/>
          <w:u w:val="single"/>
        </w:rPr>
      </w:pPr>
    </w:p>
    <w:p w14:paraId="44FB77C2" w14:textId="77777777" w:rsidR="00114124" w:rsidRPr="00FE2718" w:rsidRDefault="00114124" w:rsidP="000452CC">
      <w:pPr>
        <w:pStyle w:val="Ttulo2"/>
      </w:pPr>
      <w:r w:rsidRPr="00FE2718">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5822CF" w:rsidRPr="00FE2718">
        <w:t>infringência</w:t>
      </w:r>
      <w:r w:rsidRPr="00FE2718">
        <w:t xml:space="preserve"> da legislação em vigor, por parte da CONTRATADA.</w:t>
      </w:r>
    </w:p>
    <w:p w14:paraId="7E2E35D9" w14:textId="77777777" w:rsidR="002A0B6D" w:rsidRPr="00FE2718" w:rsidRDefault="002A0B6D" w:rsidP="00785ED6">
      <w:pPr>
        <w:ind w:left="709" w:hanging="709"/>
        <w:rPr>
          <w:rFonts w:ascii="Times New Roman" w:hAnsi="Times New Roman" w:cs="Times New Roman"/>
          <w:color w:val="000000" w:themeColor="text1"/>
          <w:sz w:val="24"/>
        </w:rPr>
      </w:pPr>
    </w:p>
    <w:p w14:paraId="4DD4C702" w14:textId="77777777" w:rsidR="00114124" w:rsidRPr="00FE2718" w:rsidRDefault="00114124" w:rsidP="000452CC">
      <w:pPr>
        <w:pStyle w:val="Ttulo2"/>
      </w:pPr>
      <w:r w:rsidRPr="00FE2718">
        <w:t xml:space="preserve">A CONTRATADA será responsável, </w:t>
      </w:r>
      <w:r w:rsidR="00303937" w:rsidRPr="00FE2718">
        <w:t>perante</w:t>
      </w:r>
      <w:r w:rsidRPr="00FE2718">
        <w:t xml:space="preserve"> Codevasf, pela qualidade do total dos serviços, bem como pela qualidade dos relatórios/documentos gerados, no que diz respeito à observância de normas técnicas e códigos profissionais.</w:t>
      </w:r>
    </w:p>
    <w:p w14:paraId="76E37742" w14:textId="77777777" w:rsidR="00114124" w:rsidRPr="00FE2718" w:rsidRDefault="00114124" w:rsidP="00785ED6">
      <w:pPr>
        <w:ind w:left="709" w:hanging="709"/>
        <w:rPr>
          <w:rFonts w:ascii="Times New Roman" w:hAnsi="Times New Roman" w:cs="Times New Roman"/>
          <w:color w:val="000000" w:themeColor="text1"/>
          <w:sz w:val="24"/>
        </w:rPr>
      </w:pPr>
    </w:p>
    <w:p w14:paraId="0F630F86" w14:textId="24A3492F" w:rsidR="00114124" w:rsidRDefault="00114124" w:rsidP="000452CC">
      <w:pPr>
        <w:pStyle w:val="Ttulo2"/>
      </w:pPr>
      <w:r w:rsidRPr="00FE2718">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bookmarkEnd w:id="36"/>
    <w:p w14:paraId="273B52CD" w14:textId="77777777" w:rsidR="00E90E7C" w:rsidRPr="00E90E7C" w:rsidRDefault="00E90E7C" w:rsidP="00E90E7C">
      <w:pPr>
        <w:rPr>
          <w:lang w:eastAsia="pt-BR"/>
        </w:rPr>
      </w:pPr>
    </w:p>
    <w:p w14:paraId="6657348F" w14:textId="0B5EEECE" w:rsidR="006F0AF7" w:rsidRPr="00FE2718" w:rsidRDefault="006F0AF7" w:rsidP="000452CC">
      <w:pPr>
        <w:pStyle w:val="Ttulo1"/>
      </w:pPr>
      <w:bookmarkStart w:id="38" w:name="_Toc140142025"/>
      <w:r w:rsidRPr="00FE2718">
        <w:t xml:space="preserve">OBRIGAÇÕES DA </w:t>
      </w:r>
      <w:r w:rsidR="00B829E1" w:rsidRPr="00FE2718">
        <w:t>CODEVASF</w:t>
      </w:r>
      <w:bookmarkEnd w:id="38"/>
    </w:p>
    <w:p w14:paraId="3A884A96" w14:textId="77777777" w:rsidR="006F0AF7" w:rsidRPr="00FE2718" w:rsidRDefault="006F0AF7" w:rsidP="00785ED6">
      <w:pPr>
        <w:rPr>
          <w:rFonts w:ascii="Times New Roman" w:hAnsi="Times New Roman" w:cs="Times New Roman"/>
          <w:color w:val="000000" w:themeColor="text1"/>
          <w:sz w:val="24"/>
        </w:rPr>
      </w:pPr>
    </w:p>
    <w:p w14:paraId="19A220E8" w14:textId="77777777" w:rsidR="001D38FF" w:rsidRPr="00FE2718" w:rsidRDefault="001D38FF" w:rsidP="000452CC">
      <w:pPr>
        <w:pStyle w:val="Ttulo2"/>
        <w:rPr>
          <w:rFonts w:eastAsia="PalatinoLinotype"/>
        </w:rPr>
      </w:pPr>
      <w:r w:rsidRPr="00FE2718">
        <w:rPr>
          <w:rFonts w:eastAsia="PalatinoLinotype"/>
        </w:rPr>
        <w:t xml:space="preserve">Exigir da </w:t>
      </w:r>
      <w:r w:rsidR="00DF2B62" w:rsidRPr="00FE2718">
        <w:rPr>
          <w:rFonts w:eastAsia="PalatinoLinotype"/>
        </w:rPr>
        <w:t>CONTRATADA o cumprimento</w:t>
      </w:r>
      <w:r w:rsidRPr="00FE2718">
        <w:rPr>
          <w:rFonts w:eastAsia="PalatinoLinotype"/>
        </w:rPr>
        <w:t xml:space="preserve"> de todas as obrigações assumidas pela Contratada, de acordo com as cláusulas contratuais e os termos de sua proposta;</w:t>
      </w:r>
    </w:p>
    <w:p w14:paraId="7BD51189" w14:textId="77777777" w:rsidR="001D38FF" w:rsidRPr="00FE2718" w:rsidRDefault="001D38FF" w:rsidP="000452CC">
      <w:pPr>
        <w:pStyle w:val="Ttulo2"/>
        <w:numPr>
          <w:ilvl w:val="0"/>
          <w:numId w:val="0"/>
        </w:numPr>
        <w:ind w:left="709"/>
      </w:pPr>
    </w:p>
    <w:p w14:paraId="380EA9E2" w14:textId="77777777" w:rsidR="006F0AF7" w:rsidRPr="00FE2718" w:rsidRDefault="006F0AF7" w:rsidP="000452CC">
      <w:pPr>
        <w:pStyle w:val="Ttulo2"/>
      </w:pPr>
      <w:r w:rsidRPr="00FE2718">
        <w:t>Esclarecer as dúvidas que lhe sejam apresentadas pela CONTRATADA, através de correspondências protocoladas.</w:t>
      </w:r>
    </w:p>
    <w:p w14:paraId="25981959" w14:textId="77777777" w:rsidR="0098597C" w:rsidRPr="00FE2718" w:rsidRDefault="0098597C" w:rsidP="00785ED6">
      <w:pPr>
        <w:ind w:left="709" w:hanging="709"/>
        <w:rPr>
          <w:rFonts w:ascii="Times New Roman" w:hAnsi="Times New Roman" w:cs="Times New Roman"/>
          <w:color w:val="000000" w:themeColor="text1"/>
          <w:sz w:val="24"/>
        </w:rPr>
      </w:pPr>
    </w:p>
    <w:p w14:paraId="5711216E" w14:textId="77777777" w:rsidR="0098597C" w:rsidRPr="00FE2718" w:rsidRDefault="0098597C" w:rsidP="000452CC">
      <w:pPr>
        <w:pStyle w:val="Ttulo2"/>
      </w:pPr>
      <w:r w:rsidRPr="00FE2718">
        <w:t>Fiscalizar e acompanhar a execução do objeto do contrato.</w:t>
      </w:r>
    </w:p>
    <w:p w14:paraId="473C5858" w14:textId="77777777" w:rsidR="006F0AF7" w:rsidRPr="00FE2718" w:rsidRDefault="006F0AF7" w:rsidP="000452CC">
      <w:pPr>
        <w:pStyle w:val="Ttulo2"/>
        <w:numPr>
          <w:ilvl w:val="0"/>
          <w:numId w:val="0"/>
        </w:numPr>
        <w:ind w:left="709"/>
      </w:pPr>
    </w:p>
    <w:p w14:paraId="71160A92" w14:textId="77777777" w:rsidR="006F0AF7" w:rsidRPr="00FE2718" w:rsidRDefault="006F0AF7" w:rsidP="000452CC">
      <w:pPr>
        <w:pStyle w:val="Ttulo2"/>
      </w:pPr>
      <w:r w:rsidRPr="00FE2718">
        <w:t>Expedir por escrito, as determinações e comunicações dirigidas a CONTRATADA, determinando as providências necessárias à correção das falhas observadas.</w:t>
      </w:r>
    </w:p>
    <w:p w14:paraId="75A084BD" w14:textId="77777777" w:rsidR="006F0AF7" w:rsidRPr="00FE2718" w:rsidRDefault="006F0AF7" w:rsidP="000452CC">
      <w:pPr>
        <w:pStyle w:val="Ttulo2"/>
        <w:numPr>
          <w:ilvl w:val="0"/>
          <w:numId w:val="0"/>
        </w:numPr>
        <w:ind w:left="709"/>
      </w:pPr>
    </w:p>
    <w:p w14:paraId="2A1130AF" w14:textId="77777777" w:rsidR="006F0AF7" w:rsidRPr="00FE2718" w:rsidRDefault="006F0AF7" w:rsidP="000452CC">
      <w:pPr>
        <w:pStyle w:val="Ttulo2"/>
      </w:pPr>
      <w:r w:rsidRPr="00FE2718">
        <w:t>Rejeitar todo e qualquer serviço inadequado, incompleto ou não especificado e estipular prazo para sua retificação.</w:t>
      </w:r>
    </w:p>
    <w:p w14:paraId="7085844F" w14:textId="77777777" w:rsidR="006F0AF7" w:rsidRPr="00FE2718" w:rsidRDefault="006F0AF7" w:rsidP="000452CC">
      <w:pPr>
        <w:pStyle w:val="Ttulo2"/>
        <w:numPr>
          <w:ilvl w:val="0"/>
          <w:numId w:val="0"/>
        </w:numPr>
        <w:ind w:left="709"/>
      </w:pPr>
    </w:p>
    <w:p w14:paraId="4D31C9A1" w14:textId="77777777" w:rsidR="006F0AF7" w:rsidRPr="00FE2718" w:rsidRDefault="006F0AF7" w:rsidP="000452CC">
      <w:pPr>
        <w:pStyle w:val="Ttulo2"/>
      </w:pPr>
      <w:r w:rsidRPr="00FE2718">
        <w:t>Emitir parecer para liberação das faturas, e receber as obras e serviços contratados.</w:t>
      </w:r>
    </w:p>
    <w:p w14:paraId="0A10F3F1" w14:textId="77777777" w:rsidR="001D38FF" w:rsidRPr="00FE2718" w:rsidRDefault="001D38FF" w:rsidP="00785ED6">
      <w:pPr>
        <w:rPr>
          <w:rFonts w:ascii="Times New Roman" w:hAnsi="Times New Roman" w:cs="Times New Roman"/>
          <w:color w:val="000000" w:themeColor="text1"/>
          <w:sz w:val="24"/>
        </w:rPr>
      </w:pPr>
    </w:p>
    <w:p w14:paraId="476B1ED8" w14:textId="77777777" w:rsidR="001D38FF" w:rsidRPr="00FE2718" w:rsidRDefault="001D38FF" w:rsidP="000452CC">
      <w:pPr>
        <w:pStyle w:val="Ttulo2"/>
      </w:pPr>
      <w:r w:rsidRPr="00FE2718">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738B2A71" w14:textId="77777777" w:rsidR="001D38FF" w:rsidRPr="00FE2718" w:rsidRDefault="001D38FF" w:rsidP="00785ED6">
      <w:pPr>
        <w:rPr>
          <w:rFonts w:ascii="Times New Roman" w:hAnsi="Times New Roman" w:cs="Times New Roman"/>
          <w:color w:val="000000" w:themeColor="text1"/>
          <w:sz w:val="24"/>
        </w:rPr>
      </w:pPr>
    </w:p>
    <w:p w14:paraId="3CE8396C" w14:textId="77777777" w:rsidR="001D38FF" w:rsidRPr="00FE2718" w:rsidRDefault="001D38FF" w:rsidP="000452CC">
      <w:pPr>
        <w:pStyle w:val="Ttulo2"/>
      </w:pPr>
      <w:r w:rsidRPr="00FE2718">
        <w:t>Notificar a Contratada por escrito da ocorrência de eventuais imperfeições no curso da execução dos serviços, fixando prazo para a sua correção;</w:t>
      </w:r>
    </w:p>
    <w:p w14:paraId="33EFAE31" w14:textId="77777777" w:rsidR="001D38FF" w:rsidRPr="00FE2718" w:rsidRDefault="001D38FF" w:rsidP="00785ED6">
      <w:pPr>
        <w:rPr>
          <w:rFonts w:ascii="Times New Roman" w:hAnsi="Times New Roman" w:cs="Times New Roman"/>
          <w:color w:val="000000" w:themeColor="text1"/>
          <w:sz w:val="24"/>
        </w:rPr>
      </w:pPr>
    </w:p>
    <w:p w14:paraId="0CFA4BFF" w14:textId="77777777" w:rsidR="001D38FF" w:rsidRPr="00FE2718" w:rsidRDefault="001D38FF" w:rsidP="000452CC">
      <w:pPr>
        <w:pStyle w:val="Ttulo2"/>
      </w:pPr>
      <w:r w:rsidRPr="00FE2718">
        <w:lastRenderedPageBreak/>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79421FF8" w14:textId="77777777" w:rsidR="00DF2B62" w:rsidRPr="00FE2718" w:rsidRDefault="00DF2B62" w:rsidP="00785ED6">
      <w:pPr>
        <w:rPr>
          <w:rFonts w:ascii="Times New Roman" w:hAnsi="Times New Roman" w:cs="Times New Roman"/>
          <w:color w:val="000000" w:themeColor="text1"/>
          <w:sz w:val="24"/>
        </w:rPr>
      </w:pPr>
    </w:p>
    <w:p w14:paraId="78D15EFB" w14:textId="497B371E" w:rsidR="001D38FF" w:rsidRPr="00FE2718" w:rsidRDefault="001D38FF" w:rsidP="000452CC">
      <w:pPr>
        <w:pStyle w:val="Ttulo2"/>
      </w:pPr>
      <w:r w:rsidRPr="00FE2718">
        <w:t>Pagar à Contratada o valor resultante da prestação do serviço, no prazo e condições estabelecidas n</w:t>
      </w:r>
      <w:r w:rsidR="00856A49">
        <w:t>o</w:t>
      </w:r>
      <w:r w:rsidRPr="00FE2718">
        <w:t xml:space="preserve"> </w:t>
      </w:r>
      <w:r w:rsidR="00F44B39">
        <w:t>Termo de Referência</w:t>
      </w:r>
      <w:r w:rsidRPr="00FE2718">
        <w:t xml:space="preserve"> e seus anexos;</w:t>
      </w:r>
    </w:p>
    <w:p w14:paraId="1335C6FC" w14:textId="77777777" w:rsidR="00DF2B62" w:rsidRPr="00FE2718" w:rsidRDefault="00DF2B62" w:rsidP="00785ED6">
      <w:pPr>
        <w:rPr>
          <w:rFonts w:ascii="Times New Roman" w:hAnsi="Times New Roman" w:cs="Times New Roman"/>
          <w:color w:val="000000" w:themeColor="text1"/>
          <w:sz w:val="24"/>
        </w:rPr>
      </w:pPr>
    </w:p>
    <w:p w14:paraId="111F7882" w14:textId="77777777" w:rsidR="001D38FF" w:rsidRPr="00FE2718" w:rsidRDefault="001D38FF" w:rsidP="000452CC">
      <w:pPr>
        <w:pStyle w:val="Ttulo2"/>
      </w:pPr>
      <w:r w:rsidRPr="00FE2718">
        <w:t>Não praticar atos de ingerência na administração da Contratada, tais como:</w:t>
      </w:r>
    </w:p>
    <w:p w14:paraId="7F5EC739" w14:textId="77777777" w:rsidR="00DF2B62" w:rsidRPr="00FE2718" w:rsidRDefault="00DF2B62" w:rsidP="00785ED6">
      <w:pPr>
        <w:rPr>
          <w:rFonts w:ascii="Times New Roman" w:hAnsi="Times New Roman" w:cs="Times New Roman"/>
          <w:color w:val="000000" w:themeColor="text1"/>
          <w:sz w:val="24"/>
        </w:rPr>
      </w:pPr>
    </w:p>
    <w:p w14:paraId="720DD828" w14:textId="77777777" w:rsidR="001D38FF" w:rsidRPr="00FE2718" w:rsidRDefault="00303937" w:rsidP="00C7510C">
      <w:pPr>
        <w:pStyle w:val="Ttulo3"/>
      </w:pPr>
      <w:r w:rsidRPr="00FE2718">
        <w:t>Exercer</w:t>
      </w:r>
      <w:r w:rsidR="001D38FF" w:rsidRPr="00FE2718">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182A5984" w14:textId="77777777" w:rsidR="00DF2B62" w:rsidRPr="00FE2718" w:rsidRDefault="00DF2B62" w:rsidP="00785ED6">
      <w:pPr>
        <w:ind w:left="1560" w:hanging="851"/>
        <w:rPr>
          <w:rFonts w:ascii="Times New Roman" w:hAnsi="Times New Roman" w:cs="Times New Roman"/>
          <w:color w:val="000000" w:themeColor="text1"/>
          <w:sz w:val="24"/>
        </w:rPr>
      </w:pPr>
    </w:p>
    <w:p w14:paraId="2BB8CE7B" w14:textId="77777777" w:rsidR="001D38FF" w:rsidRPr="00FE2718" w:rsidRDefault="00303937" w:rsidP="00C7510C">
      <w:pPr>
        <w:pStyle w:val="Ttulo3"/>
      </w:pPr>
      <w:r w:rsidRPr="00FE2718">
        <w:t>Direcionar</w:t>
      </w:r>
      <w:r w:rsidR="001D38FF" w:rsidRPr="00FE2718">
        <w:t xml:space="preserve"> a contratação de pessoas para trabalhar nas empresas Contratadas;</w:t>
      </w:r>
    </w:p>
    <w:p w14:paraId="6BD620FE" w14:textId="77777777" w:rsidR="00DF2B62" w:rsidRPr="00FE2718" w:rsidRDefault="00DF2B62" w:rsidP="00785ED6">
      <w:pPr>
        <w:ind w:left="1560" w:hanging="851"/>
        <w:rPr>
          <w:rFonts w:ascii="Times New Roman" w:hAnsi="Times New Roman" w:cs="Times New Roman"/>
          <w:color w:val="000000" w:themeColor="text1"/>
          <w:sz w:val="24"/>
        </w:rPr>
      </w:pPr>
    </w:p>
    <w:p w14:paraId="10BCA816" w14:textId="77777777" w:rsidR="001D38FF" w:rsidRPr="00FE2718" w:rsidRDefault="00303937" w:rsidP="00C7510C">
      <w:pPr>
        <w:pStyle w:val="Ttulo3"/>
      </w:pPr>
      <w:r w:rsidRPr="00FE2718">
        <w:t>Promover</w:t>
      </w:r>
      <w:r w:rsidR="001D38FF" w:rsidRPr="00FE2718">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3089188E" w14:textId="77777777" w:rsidR="00DF2B62" w:rsidRPr="00FE2718" w:rsidRDefault="00DF2B62" w:rsidP="00785ED6">
      <w:pPr>
        <w:ind w:left="1560" w:hanging="851"/>
        <w:rPr>
          <w:rFonts w:ascii="Times New Roman" w:hAnsi="Times New Roman" w:cs="Times New Roman"/>
          <w:color w:val="000000" w:themeColor="text1"/>
          <w:sz w:val="24"/>
        </w:rPr>
      </w:pPr>
    </w:p>
    <w:p w14:paraId="167FBAC8" w14:textId="77777777" w:rsidR="007249D1" w:rsidRPr="00FE2718" w:rsidRDefault="00303937" w:rsidP="00C7510C">
      <w:pPr>
        <w:pStyle w:val="Ttulo3"/>
      </w:pPr>
      <w:r w:rsidRPr="00FE2718">
        <w:t>Considerar</w:t>
      </w:r>
      <w:r w:rsidR="001D38FF" w:rsidRPr="00FE2718">
        <w:t xml:space="preserve"> os trabalhadores da Contratada como colaboradores eventuais do próprio órgão ou entidade responsável pela contratação, especialmente para efeito de concessão de diárias e passagens.</w:t>
      </w:r>
    </w:p>
    <w:p w14:paraId="3D2D512A" w14:textId="77777777" w:rsidR="007249D1" w:rsidRPr="00FE2718" w:rsidRDefault="007249D1" w:rsidP="00C7510C">
      <w:pPr>
        <w:pStyle w:val="Ttulo3"/>
        <w:numPr>
          <w:ilvl w:val="0"/>
          <w:numId w:val="0"/>
        </w:numPr>
        <w:ind w:left="1923"/>
      </w:pPr>
    </w:p>
    <w:p w14:paraId="0E8F8F2E" w14:textId="77777777" w:rsidR="001D38FF" w:rsidRPr="00FE2718" w:rsidRDefault="001D38FF" w:rsidP="000452CC">
      <w:pPr>
        <w:pStyle w:val="Ttulo2"/>
      </w:pPr>
      <w:r w:rsidRPr="00FE2718">
        <w:t>Fiscalizar mensalmente, por amostragem, o cumprimento das obrigações trabalhistas, previdenciárias e para com o FGTS, especialmente:</w:t>
      </w:r>
    </w:p>
    <w:p w14:paraId="34747FCC" w14:textId="77777777" w:rsidR="00DF2B62" w:rsidRPr="00FE2718" w:rsidRDefault="00DF2B62" w:rsidP="00785ED6">
      <w:pPr>
        <w:rPr>
          <w:rFonts w:ascii="Times New Roman" w:hAnsi="Times New Roman" w:cs="Times New Roman"/>
          <w:color w:val="000000" w:themeColor="text1"/>
          <w:sz w:val="24"/>
        </w:rPr>
      </w:pPr>
    </w:p>
    <w:p w14:paraId="745795C4" w14:textId="77777777" w:rsidR="001D38FF" w:rsidRPr="00FE2718" w:rsidRDefault="001D38FF" w:rsidP="00C7510C">
      <w:pPr>
        <w:pStyle w:val="Ttulo3"/>
      </w:pPr>
      <w:r w:rsidRPr="00FE2718">
        <w:t>A concessão de férias remuneradas e o pagamento do respectivo adicional, bem como de auxílio-transporte, auxílio-alimentação e auxílio-saúde, quando for devido;</w:t>
      </w:r>
    </w:p>
    <w:p w14:paraId="5F19662E" w14:textId="77777777" w:rsidR="00DF2B62" w:rsidRPr="00FE2718" w:rsidRDefault="00DF2B62" w:rsidP="00785ED6">
      <w:pPr>
        <w:rPr>
          <w:rFonts w:ascii="Times New Roman" w:hAnsi="Times New Roman" w:cs="Times New Roman"/>
          <w:color w:val="000000" w:themeColor="text1"/>
          <w:sz w:val="24"/>
        </w:rPr>
      </w:pPr>
    </w:p>
    <w:p w14:paraId="6C71D4CA" w14:textId="77777777" w:rsidR="001D38FF" w:rsidRPr="00FE2718" w:rsidRDefault="001D38FF" w:rsidP="00C7510C">
      <w:pPr>
        <w:pStyle w:val="Ttulo3"/>
      </w:pPr>
      <w:r w:rsidRPr="00FE2718">
        <w:t>O recolhimento das contribuições previdenciárias e do FGTS dos empregados que efetivamente participem da execução dos serviços contratados, a fim de verificar qualquer irregularidade;</w:t>
      </w:r>
    </w:p>
    <w:p w14:paraId="65FD40AB" w14:textId="77777777" w:rsidR="00DF2B62" w:rsidRPr="00FE2718" w:rsidRDefault="00DF2B62" w:rsidP="00785ED6">
      <w:pPr>
        <w:rPr>
          <w:rFonts w:ascii="Times New Roman" w:hAnsi="Times New Roman" w:cs="Times New Roman"/>
          <w:color w:val="000000" w:themeColor="text1"/>
          <w:sz w:val="24"/>
        </w:rPr>
      </w:pPr>
    </w:p>
    <w:p w14:paraId="3FA6C08E" w14:textId="77777777" w:rsidR="001D38FF" w:rsidRPr="00FE2718" w:rsidRDefault="001D38FF" w:rsidP="00C7510C">
      <w:pPr>
        <w:pStyle w:val="Ttulo3"/>
      </w:pPr>
      <w:r w:rsidRPr="00FE2718">
        <w:t>O pagamento de obrigações trabalhistas e previdenciárias dos empregados dispensados até a data da extinção do contrato.</w:t>
      </w:r>
    </w:p>
    <w:p w14:paraId="7B35D8A8" w14:textId="77777777" w:rsidR="00DF2B62" w:rsidRPr="00FE2718" w:rsidRDefault="00DF2B62" w:rsidP="00785ED6">
      <w:pPr>
        <w:rPr>
          <w:rFonts w:ascii="Times New Roman" w:hAnsi="Times New Roman" w:cs="Times New Roman"/>
          <w:color w:val="000000" w:themeColor="text1"/>
          <w:sz w:val="24"/>
        </w:rPr>
      </w:pPr>
    </w:p>
    <w:p w14:paraId="5BC59366" w14:textId="77777777" w:rsidR="001D38FF" w:rsidRPr="00FE2718" w:rsidRDefault="001D38FF" w:rsidP="000452CC">
      <w:pPr>
        <w:pStyle w:val="Ttulo2"/>
      </w:pPr>
      <w:r w:rsidRPr="00FE2718">
        <w:t>Analisar os termos de rescisão dos contratos de trabalho do pessoal empregado na prestação dos serviços no prazo de 30 (trinta) dias, prorrogável por igual período, após a extinção ou rescisão do contrato.</w:t>
      </w:r>
    </w:p>
    <w:p w14:paraId="3467DC55" w14:textId="77777777" w:rsidR="00E90E7C" w:rsidRPr="00E90E7C" w:rsidRDefault="00E90E7C" w:rsidP="00E90E7C">
      <w:pPr>
        <w:rPr>
          <w:lang w:eastAsia="pt-BR"/>
        </w:rPr>
      </w:pPr>
    </w:p>
    <w:p w14:paraId="67E82F67" w14:textId="4187ADCA" w:rsidR="009F5AB3" w:rsidRPr="00FE2718" w:rsidRDefault="009F5AB3" w:rsidP="000452CC">
      <w:pPr>
        <w:pStyle w:val="Ttulo1"/>
      </w:pPr>
      <w:bookmarkStart w:id="39" w:name="_Toc140142026"/>
      <w:r w:rsidRPr="00FE2718">
        <w:t>CONTA-DEPÓSITO VINCULADA</w:t>
      </w:r>
      <w:bookmarkEnd w:id="39"/>
    </w:p>
    <w:p w14:paraId="516F6F10" w14:textId="77777777" w:rsidR="00190935" w:rsidRPr="00FE2718" w:rsidRDefault="00190935" w:rsidP="00190935">
      <w:pPr>
        <w:rPr>
          <w:rFonts w:ascii="Times New Roman" w:hAnsi="Times New Roman" w:cs="Times New Roman"/>
          <w:sz w:val="24"/>
          <w:lang w:eastAsia="pt-BR"/>
        </w:rPr>
      </w:pPr>
    </w:p>
    <w:p w14:paraId="3B04A130" w14:textId="77777777" w:rsidR="009F5AB3" w:rsidRPr="00FE2718" w:rsidRDefault="009F5AB3" w:rsidP="000452CC">
      <w:pPr>
        <w:pStyle w:val="Ttulo2"/>
      </w:pPr>
      <w:r w:rsidRPr="00FE2718">
        <w:t xml:space="preserve">Para atendimento ao disposto no art. 18 da IN SEGES/MPDG N. 5/2017, as regras acerca da Conta-Depósito Vinculada a que se refere o Anexo XII da IN SEGES/MPDG n. 5/2017 são as estabelecidas no presente Edital. </w:t>
      </w:r>
    </w:p>
    <w:p w14:paraId="3BA88940" w14:textId="77777777" w:rsidR="009F5AB3" w:rsidRPr="00FE2718" w:rsidRDefault="009F5AB3" w:rsidP="00190935">
      <w:pPr>
        <w:pStyle w:val="PargrafodaLista"/>
        <w:spacing w:line="276" w:lineRule="auto"/>
        <w:ind w:left="142"/>
        <w:rPr>
          <w:rFonts w:ascii="Times New Roman" w:hAnsi="Times New Roman" w:cs="Times New Roman"/>
          <w:sz w:val="24"/>
        </w:rPr>
      </w:pPr>
    </w:p>
    <w:p w14:paraId="4BA63BC8" w14:textId="6C7C5F67" w:rsidR="009F5AB3" w:rsidRPr="00FE2718" w:rsidRDefault="0015221B" w:rsidP="000452CC">
      <w:pPr>
        <w:pStyle w:val="Ttulo2"/>
      </w:pPr>
      <w:r>
        <w:t>A CONTRATANTE f</w:t>
      </w:r>
      <w:r w:rsidR="00354821">
        <w:t>ica</w:t>
      </w:r>
      <w:r>
        <w:t>,</w:t>
      </w:r>
      <w:r w:rsidR="00354821">
        <w:t xml:space="preserve"> desde já</w:t>
      </w:r>
      <w:r>
        <w:t>,</w:t>
      </w:r>
      <w:r w:rsidR="009F5AB3" w:rsidRPr="00FE2718">
        <w:t xml:space="preserve"> autoriza</w:t>
      </w:r>
      <w:r w:rsidR="00354821">
        <w:t>d</w:t>
      </w:r>
      <w:r>
        <w:t>a</w:t>
      </w:r>
      <w:r w:rsidR="009F5AB3" w:rsidRPr="00FE2718">
        <w:t xml:space="preserve"> a </w:t>
      </w:r>
      <w:r w:rsidR="00CB4531">
        <w:t>efetuar</w:t>
      </w:r>
      <w:r w:rsidR="009F5AB3" w:rsidRPr="00FE2718">
        <w:t xml:space="preserve"> o desconto nas faturas e realizar os pagamentos dos salários e demais verbas trabalhistas</w:t>
      </w:r>
      <w:r w:rsidR="00CB4531">
        <w:t xml:space="preserve"> e rescisórias</w:t>
      </w:r>
      <w:r w:rsidR="009F5AB3" w:rsidRPr="00FE2718">
        <w:t xml:space="preserve"> diretamente aos trabalhadores, bem como das contribuições previdenciárias e do FGTS, quando não demonstrado o cumprimento tempestivo e regular dessas obrigações, até o momento da regularização, sem prejuízo das sanções cabíveis. </w:t>
      </w:r>
    </w:p>
    <w:p w14:paraId="43505833" w14:textId="77777777" w:rsidR="009F5AB3" w:rsidRPr="00FE2718" w:rsidRDefault="009F5AB3" w:rsidP="00785ED6">
      <w:pPr>
        <w:pStyle w:val="PargrafodaLista"/>
        <w:rPr>
          <w:rFonts w:ascii="Times New Roman" w:hAnsi="Times New Roman" w:cs="Times New Roman"/>
          <w:sz w:val="24"/>
        </w:rPr>
      </w:pPr>
    </w:p>
    <w:p w14:paraId="7C546F9F" w14:textId="77777777" w:rsidR="009F5AB3" w:rsidRPr="00FE2718" w:rsidRDefault="009F5AB3" w:rsidP="000452CC">
      <w:pPr>
        <w:pStyle w:val="Ttulo2"/>
      </w:pPr>
      <w:r w:rsidRPr="00FE2718">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E4B1176" w14:textId="77777777" w:rsidR="00190935" w:rsidRPr="00FE2718" w:rsidRDefault="00190935" w:rsidP="00190935">
      <w:pPr>
        <w:rPr>
          <w:rFonts w:ascii="Times New Roman" w:hAnsi="Times New Roman" w:cs="Times New Roman"/>
          <w:sz w:val="24"/>
          <w:lang w:eastAsia="pt-BR"/>
        </w:rPr>
      </w:pPr>
    </w:p>
    <w:p w14:paraId="30E9A885" w14:textId="41F4CEDF" w:rsidR="009F5AB3" w:rsidRPr="00FE2718" w:rsidRDefault="00DB0AFE" w:rsidP="000452CC">
      <w:pPr>
        <w:pStyle w:val="Ttulo2"/>
      </w:pPr>
      <w:r>
        <w:t>À CONTRATANTE, fica a</w:t>
      </w:r>
      <w:r w:rsidR="009F5AB3" w:rsidRPr="00FE2718">
        <w:t>utoriza</w:t>
      </w:r>
      <w:r>
        <w:t>do</w:t>
      </w:r>
      <w:r w:rsidR="009F5AB3" w:rsidRPr="00FE2718">
        <w:t xml:space="preserve">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SEGES/MPDG nº 5, de 2017, os quais somente serão liberados para o pagamento direto dessas verbas aos trabalhadores, nas condições estabelecidas no item 1.5 do anexo VII-B da referida norma.</w:t>
      </w:r>
    </w:p>
    <w:p w14:paraId="0EF2C931" w14:textId="77777777" w:rsidR="00190935" w:rsidRPr="00FE2718" w:rsidRDefault="00190935" w:rsidP="00190935">
      <w:pPr>
        <w:rPr>
          <w:rFonts w:ascii="Times New Roman" w:hAnsi="Times New Roman" w:cs="Times New Roman"/>
          <w:sz w:val="24"/>
          <w:lang w:eastAsia="pt-BR"/>
        </w:rPr>
      </w:pPr>
    </w:p>
    <w:p w14:paraId="131D0C3C" w14:textId="77777777" w:rsidR="009F5AB3" w:rsidRPr="00FE2718" w:rsidRDefault="009F5AB3" w:rsidP="00C7510C">
      <w:pPr>
        <w:pStyle w:val="Ttulo3"/>
      </w:pPr>
      <w:r w:rsidRPr="00FE2718">
        <w:t>O montante dos depósitos da conta vinculada, conforme item 2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5C6B0C72" w14:textId="77777777" w:rsidR="00190935" w:rsidRPr="00FE2718" w:rsidRDefault="00190935" w:rsidP="00190935">
      <w:pPr>
        <w:rPr>
          <w:rFonts w:ascii="Times New Roman" w:hAnsi="Times New Roman" w:cs="Times New Roman"/>
          <w:sz w:val="24"/>
          <w:lang w:eastAsia="pt-BR"/>
        </w:rPr>
      </w:pPr>
    </w:p>
    <w:p w14:paraId="11C96987" w14:textId="77777777" w:rsidR="009F5AB3" w:rsidRPr="00FE2718" w:rsidRDefault="009F5AB3" w:rsidP="00C7510C">
      <w:pPr>
        <w:pStyle w:val="Ttulo4"/>
      </w:pPr>
      <w:r w:rsidRPr="00FE2718">
        <w:t>13º (décimo terceiro) salário;</w:t>
      </w:r>
    </w:p>
    <w:p w14:paraId="76E21A09" w14:textId="77777777" w:rsidR="00190935" w:rsidRPr="00FE2718" w:rsidRDefault="00190935" w:rsidP="00190935">
      <w:pPr>
        <w:rPr>
          <w:rFonts w:ascii="Times New Roman" w:hAnsi="Times New Roman" w:cs="Times New Roman"/>
          <w:sz w:val="24"/>
          <w:lang w:eastAsia="pt-BR"/>
        </w:rPr>
      </w:pPr>
    </w:p>
    <w:p w14:paraId="5B0DBBBC" w14:textId="77777777" w:rsidR="009F5AB3" w:rsidRPr="00FE2718" w:rsidRDefault="009F5AB3" w:rsidP="00C7510C">
      <w:pPr>
        <w:pStyle w:val="Ttulo4"/>
      </w:pPr>
      <w:r w:rsidRPr="00FE2718">
        <w:t>Férias e um terço constitucional de férias;</w:t>
      </w:r>
    </w:p>
    <w:p w14:paraId="38E80DDD" w14:textId="77777777" w:rsidR="00190935" w:rsidRPr="00FE2718" w:rsidRDefault="00190935" w:rsidP="00190935">
      <w:pPr>
        <w:rPr>
          <w:rFonts w:ascii="Times New Roman" w:hAnsi="Times New Roman" w:cs="Times New Roman"/>
          <w:sz w:val="24"/>
          <w:lang w:eastAsia="pt-BR"/>
        </w:rPr>
      </w:pPr>
    </w:p>
    <w:p w14:paraId="3968A6B6" w14:textId="77777777" w:rsidR="009F5AB3" w:rsidRPr="00FE2718" w:rsidRDefault="009F5AB3" w:rsidP="00C7510C">
      <w:pPr>
        <w:pStyle w:val="Ttulo4"/>
      </w:pPr>
      <w:r w:rsidRPr="00FE2718">
        <w:t>Multa sobre o FGTS e contribuição social para as rescisões sem justa causa; e</w:t>
      </w:r>
    </w:p>
    <w:p w14:paraId="7ED05C45" w14:textId="77777777" w:rsidR="00190935" w:rsidRPr="00FE2718" w:rsidRDefault="00190935" w:rsidP="00190935">
      <w:pPr>
        <w:rPr>
          <w:rFonts w:ascii="Times New Roman" w:hAnsi="Times New Roman" w:cs="Times New Roman"/>
          <w:sz w:val="24"/>
          <w:lang w:eastAsia="pt-BR"/>
        </w:rPr>
      </w:pPr>
    </w:p>
    <w:p w14:paraId="1A70C033" w14:textId="77777777" w:rsidR="009F5AB3" w:rsidRPr="00FE2718" w:rsidRDefault="009F5AB3" w:rsidP="00C7510C">
      <w:pPr>
        <w:pStyle w:val="Ttulo4"/>
      </w:pPr>
      <w:r w:rsidRPr="00FE2718">
        <w:t>Encargos sobre férias e 13º (décimo terceiro) salário.</w:t>
      </w:r>
    </w:p>
    <w:p w14:paraId="728A2530" w14:textId="77777777" w:rsidR="00190935" w:rsidRPr="00FE2718" w:rsidRDefault="00190935" w:rsidP="00190935">
      <w:pPr>
        <w:rPr>
          <w:rFonts w:ascii="Times New Roman" w:hAnsi="Times New Roman" w:cs="Times New Roman"/>
          <w:sz w:val="24"/>
          <w:lang w:eastAsia="pt-BR"/>
        </w:rPr>
      </w:pPr>
    </w:p>
    <w:p w14:paraId="38C19946" w14:textId="0745A8B0" w:rsidR="009F5AB3" w:rsidRDefault="009F5AB3" w:rsidP="00C7510C">
      <w:pPr>
        <w:pStyle w:val="Ttulo4"/>
      </w:pPr>
      <w:r w:rsidRPr="00FE2718">
        <w:t>Os percentuais de provisionamento e a forma de cálculo serão aqueles indicados no Anexo XII da IN SEGES/MPDG n. 5/2017.</w:t>
      </w:r>
    </w:p>
    <w:p w14:paraId="16651892" w14:textId="77777777" w:rsidR="009E3167" w:rsidRPr="009E3167" w:rsidRDefault="009E3167" w:rsidP="009E3167">
      <w:pPr>
        <w:rPr>
          <w:lang w:eastAsia="pt-BR"/>
        </w:rPr>
      </w:pPr>
    </w:p>
    <w:p w14:paraId="7621EF90" w14:textId="77777777" w:rsidR="009F5AB3" w:rsidRPr="00FE2718" w:rsidRDefault="009F5AB3" w:rsidP="000452CC">
      <w:pPr>
        <w:pStyle w:val="Ttulo2"/>
      </w:pPr>
      <w:r w:rsidRPr="00FE2718">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14:paraId="0EF05F0D" w14:textId="77777777" w:rsidR="00190935" w:rsidRPr="00FE2718" w:rsidRDefault="00190935" w:rsidP="00190935">
      <w:pPr>
        <w:rPr>
          <w:rFonts w:ascii="Times New Roman" w:hAnsi="Times New Roman" w:cs="Times New Roman"/>
          <w:sz w:val="24"/>
          <w:lang w:eastAsia="pt-BR"/>
        </w:rPr>
      </w:pPr>
    </w:p>
    <w:p w14:paraId="367B3364" w14:textId="77777777" w:rsidR="009F5AB3" w:rsidRPr="00FE2718" w:rsidRDefault="009F5AB3" w:rsidP="000452CC">
      <w:pPr>
        <w:pStyle w:val="Ttulo2"/>
      </w:pPr>
      <w:r w:rsidRPr="00FE2718">
        <w:t>Os valores referentes às provisões mencionadas neste edital que sejam retidos por meio da conta-depósito, deixarão de compor o valor mensal a ser pago diretamente à empresa que vier a prestar os serviços.</w:t>
      </w:r>
    </w:p>
    <w:p w14:paraId="2F6F499D" w14:textId="77777777" w:rsidR="00190935" w:rsidRPr="00FE2718" w:rsidRDefault="00190935" w:rsidP="00190935">
      <w:pPr>
        <w:rPr>
          <w:rFonts w:ascii="Times New Roman" w:hAnsi="Times New Roman" w:cs="Times New Roman"/>
          <w:sz w:val="24"/>
          <w:lang w:eastAsia="pt-BR"/>
        </w:rPr>
      </w:pPr>
    </w:p>
    <w:p w14:paraId="5B67CE0C" w14:textId="77777777" w:rsidR="009F5AB3" w:rsidRPr="00FE2718" w:rsidRDefault="009F5AB3" w:rsidP="000452CC">
      <w:pPr>
        <w:pStyle w:val="Ttulo2"/>
      </w:pPr>
      <w:r w:rsidRPr="00FE2718">
        <w:t>Em caso de cobrança de tarifa ou encargos bancários para operacionalização da conta-depósito, os recursos atinentes a essas despesas serão debitados dos valores depositados.</w:t>
      </w:r>
    </w:p>
    <w:p w14:paraId="38587D2C" w14:textId="77777777" w:rsidR="00190935" w:rsidRPr="00FE2718" w:rsidRDefault="00190935" w:rsidP="00190935">
      <w:pPr>
        <w:rPr>
          <w:rFonts w:ascii="Times New Roman" w:hAnsi="Times New Roman" w:cs="Times New Roman"/>
          <w:sz w:val="24"/>
          <w:lang w:eastAsia="pt-BR"/>
        </w:rPr>
      </w:pPr>
    </w:p>
    <w:p w14:paraId="35C6E085" w14:textId="77777777" w:rsidR="009F5AB3" w:rsidRPr="00FE2718" w:rsidRDefault="009F5AB3" w:rsidP="000452CC">
      <w:pPr>
        <w:pStyle w:val="Ttulo2"/>
      </w:pPr>
      <w:r w:rsidRPr="00FE2718">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29A0187F" w14:textId="77777777" w:rsidR="00190935" w:rsidRPr="00FE2718" w:rsidRDefault="00190935" w:rsidP="00190935">
      <w:pPr>
        <w:rPr>
          <w:rFonts w:ascii="Times New Roman" w:hAnsi="Times New Roman" w:cs="Times New Roman"/>
          <w:sz w:val="24"/>
          <w:lang w:eastAsia="pt-BR"/>
        </w:rPr>
      </w:pPr>
    </w:p>
    <w:p w14:paraId="7DD8933B" w14:textId="77777777" w:rsidR="009F5AB3" w:rsidRPr="00FE2718" w:rsidRDefault="009F5AB3" w:rsidP="00C7510C">
      <w:pPr>
        <w:pStyle w:val="Ttulo3"/>
      </w:pPr>
      <w:r w:rsidRPr="00FE2718">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8952921" w14:textId="77777777" w:rsidR="00190935" w:rsidRPr="00FE2718" w:rsidRDefault="00190935" w:rsidP="00190935">
      <w:pPr>
        <w:rPr>
          <w:rFonts w:ascii="Times New Roman" w:hAnsi="Times New Roman" w:cs="Times New Roman"/>
          <w:sz w:val="24"/>
          <w:lang w:eastAsia="pt-BR"/>
        </w:rPr>
      </w:pPr>
    </w:p>
    <w:p w14:paraId="0D57CA02" w14:textId="77777777" w:rsidR="009F5AB3" w:rsidRPr="00FE2718" w:rsidRDefault="009F5AB3" w:rsidP="00C7510C">
      <w:pPr>
        <w:pStyle w:val="Ttulo3"/>
      </w:pPr>
      <w:r w:rsidRPr="00FE2718">
        <w:t>A autorização de movimentação deverá especificar que se destina exclusivamente para o pagamento dos encargos trabalhistas ou de eventual indenização trabalhista aos trabalhadores favorecidos.</w:t>
      </w:r>
    </w:p>
    <w:p w14:paraId="7BED5B4E" w14:textId="77777777" w:rsidR="00190935" w:rsidRPr="00FE2718" w:rsidRDefault="00190935" w:rsidP="00190935">
      <w:pPr>
        <w:rPr>
          <w:rFonts w:ascii="Times New Roman" w:hAnsi="Times New Roman" w:cs="Times New Roman"/>
          <w:sz w:val="24"/>
          <w:lang w:eastAsia="pt-BR"/>
        </w:rPr>
      </w:pPr>
    </w:p>
    <w:p w14:paraId="5BD4C276" w14:textId="77777777" w:rsidR="009F5AB3" w:rsidRPr="00FE2718" w:rsidRDefault="009F5AB3" w:rsidP="00C7510C">
      <w:pPr>
        <w:pStyle w:val="Ttulo3"/>
      </w:pPr>
      <w:r w:rsidRPr="00FE2718">
        <w:t>A empresa deverá apresentar ao órgão ou entidade contratante, no prazo máximo de 3 (três) dias úteis, contados da movimentação, o comprovante das transferências bancárias realizadas para a quitação das obrigações trabalhistas.</w:t>
      </w:r>
    </w:p>
    <w:p w14:paraId="0C34FDEA" w14:textId="77777777" w:rsidR="00190935" w:rsidRPr="00FE2718" w:rsidRDefault="00190935" w:rsidP="00190935">
      <w:pPr>
        <w:rPr>
          <w:rFonts w:ascii="Times New Roman" w:hAnsi="Times New Roman" w:cs="Times New Roman"/>
          <w:sz w:val="24"/>
          <w:lang w:eastAsia="pt-BR"/>
        </w:rPr>
      </w:pPr>
    </w:p>
    <w:p w14:paraId="67FDB3B3" w14:textId="34DF6367" w:rsidR="009F5AB3" w:rsidRDefault="009F5AB3" w:rsidP="000452CC">
      <w:pPr>
        <w:pStyle w:val="Ttulo2"/>
      </w:pPr>
      <w:r w:rsidRPr="00FE2718">
        <w:t xml:space="preserve">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w:t>
      </w:r>
      <w:r w:rsidR="00561A3B" w:rsidRPr="00FE2718">
        <w:t>Nº0</w:t>
      </w:r>
      <w:r w:rsidRPr="00FE2718">
        <w:t>5/2017</w:t>
      </w:r>
      <w:r w:rsidR="00E90E7C">
        <w:t>.</w:t>
      </w:r>
    </w:p>
    <w:p w14:paraId="78F539FF" w14:textId="77777777" w:rsidR="00E90E7C" w:rsidRPr="00E90E7C" w:rsidRDefault="00E90E7C" w:rsidP="00E90E7C">
      <w:pPr>
        <w:rPr>
          <w:lang w:eastAsia="pt-BR"/>
        </w:rPr>
      </w:pPr>
    </w:p>
    <w:p w14:paraId="0AE3D4FD" w14:textId="3D412DBA" w:rsidR="00476B4E" w:rsidRPr="00FE2718" w:rsidRDefault="00476B4E" w:rsidP="000452CC">
      <w:pPr>
        <w:pStyle w:val="Ttulo1"/>
      </w:pPr>
      <w:bookmarkStart w:id="40" w:name="_Ref494475841"/>
      <w:bookmarkStart w:id="41" w:name="_Toc140142027"/>
      <w:r w:rsidRPr="00FE2718">
        <w:t>SANÇÕES ADMINISTRATIVAS</w:t>
      </w:r>
      <w:bookmarkEnd w:id="40"/>
      <w:bookmarkEnd w:id="41"/>
    </w:p>
    <w:p w14:paraId="616EA428" w14:textId="77777777" w:rsidR="00476B4E" w:rsidRPr="00FE2718" w:rsidRDefault="00476B4E" w:rsidP="00785ED6">
      <w:pPr>
        <w:tabs>
          <w:tab w:val="left" w:pos="3438"/>
        </w:tabs>
        <w:rPr>
          <w:rFonts w:ascii="Times New Roman" w:hAnsi="Times New Roman" w:cs="Times New Roman"/>
          <w:b/>
          <w:sz w:val="24"/>
        </w:rPr>
      </w:pPr>
    </w:p>
    <w:p w14:paraId="6C9C7FD9" w14:textId="77777777" w:rsidR="00476B4E" w:rsidRPr="00FE2718" w:rsidRDefault="00476B4E" w:rsidP="000452CC">
      <w:pPr>
        <w:pStyle w:val="Ttulo2"/>
      </w:pPr>
      <w:bookmarkStart w:id="42" w:name="art83"/>
      <w:bookmarkStart w:id="43" w:name="_Ref527737501"/>
      <w:bookmarkEnd w:id="42"/>
      <w:r w:rsidRPr="00FE2718">
        <w:t>Ficará impedido de licitar e contratar com a União, pelo prazo de até 05 (cinco) anos, sem prejuízo das multas previstas no instrumento convocatório e no contrato, bem como das cominações legais, garantida a defesa prévia, o licitante que:</w:t>
      </w:r>
      <w:bookmarkEnd w:id="43"/>
    </w:p>
    <w:p w14:paraId="4AE1A88F" w14:textId="77777777" w:rsidR="004A57A7" w:rsidRPr="00FE2718" w:rsidRDefault="004A57A7" w:rsidP="004A57A7">
      <w:pPr>
        <w:rPr>
          <w:rFonts w:ascii="Times New Roman" w:hAnsi="Times New Roman" w:cs="Times New Roman"/>
          <w:sz w:val="24"/>
          <w:lang w:eastAsia="pt-BR"/>
        </w:rPr>
      </w:pPr>
    </w:p>
    <w:p w14:paraId="4E0C522F"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Convocado dentro do prazo de validade da sua proposta não celebrar o contrato;</w:t>
      </w:r>
    </w:p>
    <w:p w14:paraId="49B9C5EA"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Deixar de entregar a documentação exigida no certame ou apresentar documento falso;</w:t>
      </w:r>
    </w:p>
    <w:p w14:paraId="76EA90F9"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Ensejar o retardamento da execução ou da entrega de seu objeto da licitação sem motivo justificado;</w:t>
      </w:r>
    </w:p>
    <w:p w14:paraId="1FC8A109"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Não mantiver a proposta, salvo se em decorrência de fato superveniente, devidamente justificado;</w:t>
      </w:r>
    </w:p>
    <w:p w14:paraId="6ED6A46B"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lastRenderedPageBreak/>
        <w:t>Fraudar a licitação ou praticar atos fraudulentos na execução do contrato;</w:t>
      </w:r>
    </w:p>
    <w:p w14:paraId="3B6E8805"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Comportar-se de modo inidôneo ou cometer fraude fiscal; ou</w:t>
      </w:r>
    </w:p>
    <w:p w14:paraId="1A64F811" w14:textId="77777777" w:rsidR="00476B4E" w:rsidRPr="00FE2718" w:rsidRDefault="00476B4E" w:rsidP="00B723D6">
      <w:pPr>
        <w:pStyle w:val="PargrafodaLista"/>
        <w:numPr>
          <w:ilvl w:val="0"/>
          <w:numId w:val="36"/>
        </w:numPr>
        <w:tabs>
          <w:tab w:val="left" w:pos="1560"/>
        </w:tabs>
        <w:spacing w:line="360" w:lineRule="auto"/>
        <w:ind w:left="1418"/>
        <w:rPr>
          <w:rFonts w:ascii="Times New Roman" w:hAnsi="Times New Roman" w:cs="Times New Roman"/>
          <w:sz w:val="24"/>
        </w:rPr>
      </w:pPr>
      <w:r w:rsidRPr="00FE2718">
        <w:rPr>
          <w:rFonts w:ascii="Times New Roman" w:hAnsi="Times New Roman" w:cs="Times New Roman"/>
          <w:sz w:val="24"/>
        </w:rPr>
        <w:t xml:space="preserve">Der causa à inexecução total ou parcial do contrato; </w:t>
      </w:r>
    </w:p>
    <w:p w14:paraId="2E8D6C42" w14:textId="77777777" w:rsidR="00476B4E" w:rsidRPr="00FE2718" w:rsidRDefault="00476B4E" w:rsidP="00B723D6">
      <w:pPr>
        <w:pStyle w:val="PargrafodaLista"/>
        <w:numPr>
          <w:ilvl w:val="0"/>
          <w:numId w:val="36"/>
        </w:numPr>
        <w:tabs>
          <w:tab w:val="left" w:pos="1560"/>
        </w:tabs>
        <w:ind w:left="1418"/>
        <w:rPr>
          <w:rFonts w:ascii="Times New Roman" w:hAnsi="Times New Roman" w:cs="Times New Roman"/>
          <w:sz w:val="24"/>
        </w:rPr>
      </w:pPr>
      <w:r w:rsidRPr="00FE2718">
        <w:rPr>
          <w:rFonts w:ascii="Times New Roman" w:hAnsi="Times New Roman" w:cs="Times New Roman"/>
          <w:sz w:val="24"/>
        </w:rPr>
        <w:t>Não cumprir quaisquer das obrigações da contratada.</w:t>
      </w:r>
    </w:p>
    <w:p w14:paraId="027EEFC7" w14:textId="77777777" w:rsidR="005B5A3B" w:rsidRPr="00FE2718" w:rsidRDefault="005B5A3B" w:rsidP="005B5A3B">
      <w:pPr>
        <w:tabs>
          <w:tab w:val="left" w:pos="1560"/>
        </w:tabs>
        <w:ind w:left="1134"/>
        <w:rPr>
          <w:rFonts w:ascii="Times New Roman" w:hAnsi="Times New Roman" w:cs="Times New Roman"/>
          <w:sz w:val="24"/>
        </w:rPr>
      </w:pPr>
    </w:p>
    <w:p w14:paraId="5AC169ED" w14:textId="77777777" w:rsidR="00476B4E" w:rsidRPr="00FE2718" w:rsidRDefault="00476B4E" w:rsidP="00C7510C">
      <w:pPr>
        <w:pStyle w:val="Ttulo3"/>
      </w:pPr>
      <w:bookmarkStart w:id="44" w:name="_Hlk13488032"/>
      <w:r w:rsidRPr="00FE2718">
        <w:t xml:space="preserve">Nos certames realizados pela modalidade Pregão, aplica-se ao contratado, no que couber, a penalidade prevista no art. 7º da Lei nº 10.520, de 17 de julho de 2002, exclusivamente quanto aos ilícitos praticados durante a etapa da licitação. </w:t>
      </w:r>
      <w:bookmarkEnd w:id="44"/>
    </w:p>
    <w:p w14:paraId="490991A0" w14:textId="77777777" w:rsidR="005B5A3B" w:rsidRPr="00FE2718" w:rsidRDefault="005B5A3B" w:rsidP="005B5A3B">
      <w:pPr>
        <w:rPr>
          <w:rFonts w:ascii="Times New Roman" w:hAnsi="Times New Roman" w:cs="Times New Roman"/>
          <w:sz w:val="24"/>
          <w:lang w:eastAsia="pt-BR"/>
        </w:rPr>
      </w:pPr>
      <w:bookmarkStart w:id="45" w:name="_Hlk14255216"/>
    </w:p>
    <w:p w14:paraId="0F248085" w14:textId="08BC44DF" w:rsidR="00476B4E" w:rsidRPr="00FE2718" w:rsidRDefault="00476B4E" w:rsidP="00C7510C">
      <w:pPr>
        <w:pStyle w:val="Ttulo3"/>
      </w:pPr>
      <w:bookmarkStart w:id="46" w:name="_Hlk13488078"/>
      <w:r w:rsidRPr="00FE2718">
        <w:t>Aos atos praticados após a etapa da licitação, será aplicada a suspensão temporária de participação em licitação e impedimento de contratar, no prazo de até 2 (dois) anos, previsto no art. 83 da Lei 13.303/2016.</w:t>
      </w:r>
      <w:bookmarkEnd w:id="45"/>
      <w:bookmarkEnd w:id="46"/>
    </w:p>
    <w:p w14:paraId="0663162F" w14:textId="77777777" w:rsidR="005B5A3B" w:rsidRPr="00FE2718" w:rsidRDefault="005B5A3B" w:rsidP="005B5A3B">
      <w:pPr>
        <w:rPr>
          <w:rFonts w:ascii="Times New Roman" w:hAnsi="Times New Roman" w:cs="Times New Roman"/>
          <w:sz w:val="24"/>
          <w:lang w:eastAsia="pt-BR"/>
        </w:rPr>
      </w:pPr>
    </w:p>
    <w:p w14:paraId="479FED23" w14:textId="77777777" w:rsidR="00476B4E" w:rsidRPr="00FE2718" w:rsidRDefault="00476B4E" w:rsidP="000452CC">
      <w:pPr>
        <w:pStyle w:val="Ttulo2"/>
      </w:pPr>
      <w:bookmarkStart w:id="47" w:name="_Hlk13486740"/>
      <w:r w:rsidRPr="00FE2718">
        <w:t>Poderão ser aplicadas ainda as seguintes sanções:</w:t>
      </w:r>
    </w:p>
    <w:p w14:paraId="5D592C4F" w14:textId="77777777" w:rsidR="004A57A7" w:rsidRPr="00FE2718" w:rsidRDefault="004A57A7" w:rsidP="004A57A7">
      <w:pPr>
        <w:rPr>
          <w:rFonts w:ascii="Times New Roman" w:hAnsi="Times New Roman" w:cs="Times New Roman"/>
          <w:sz w:val="24"/>
          <w:lang w:eastAsia="pt-BR"/>
        </w:rPr>
      </w:pPr>
    </w:p>
    <w:p w14:paraId="4105AF50" w14:textId="77777777" w:rsidR="00476B4E" w:rsidRPr="00FE2718" w:rsidRDefault="00476B4E" w:rsidP="00B723D6">
      <w:pPr>
        <w:pStyle w:val="PargrafodaLista"/>
        <w:numPr>
          <w:ilvl w:val="1"/>
          <w:numId w:val="37"/>
        </w:numPr>
        <w:tabs>
          <w:tab w:val="left" w:pos="1134"/>
        </w:tabs>
        <w:ind w:left="1418"/>
        <w:contextualSpacing w:val="0"/>
        <w:rPr>
          <w:rFonts w:ascii="Times New Roman" w:hAnsi="Times New Roman" w:cs="Times New Roman"/>
          <w:sz w:val="24"/>
        </w:rPr>
      </w:pPr>
      <w:r w:rsidRPr="00FE2718">
        <w:rPr>
          <w:rFonts w:ascii="Times New Roman" w:hAnsi="Times New Roman" w:cs="Times New Roman"/>
          <w:sz w:val="24"/>
        </w:rPr>
        <w:t>Advertência;</w:t>
      </w:r>
    </w:p>
    <w:p w14:paraId="12235706" w14:textId="77777777" w:rsidR="004A57A7" w:rsidRPr="00FE2718" w:rsidRDefault="004A57A7" w:rsidP="007808D5">
      <w:pPr>
        <w:pStyle w:val="PargrafodaLista"/>
        <w:tabs>
          <w:tab w:val="left" w:pos="1134"/>
        </w:tabs>
        <w:spacing w:line="120" w:lineRule="auto"/>
        <w:ind w:left="1418"/>
        <w:contextualSpacing w:val="0"/>
        <w:rPr>
          <w:rFonts w:ascii="Times New Roman" w:hAnsi="Times New Roman" w:cs="Times New Roman"/>
          <w:sz w:val="24"/>
        </w:rPr>
      </w:pPr>
    </w:p>
    <w:p w14:paraId="70CE352D" w14:textId="77777777" w:rsidR="00476B4E" w:rsidRPr="00FE2718" w:rsidRDefault="00476B4E" w:rsidP="00B723D6">
      <w:pPr>
        <w:pStyle w:val="PargrafodaLista"/>
        <w:numPr>
          <w:ilvl w:val="1"/>
          <w:numId w:val="37"/>
        </w:numPr>
        <w:tabs>
          <w:tab w:val="left" w:pos="1134"/>
        </w:tabs>
        <w:ind w:left="1418"/>
        <w:contextualSpacing w:val="0"/>
        <w:rPr>
          <w:rFonts w:ascii="Times New Roman" w:hAnsi="Times New Roman" w:cs="Times New Roman"/>
          <w:sz w:val="24"/>
        </w:rPr>
      </w:pPr>
      <w:r w:rsidRPr="00FE2718">
        <w:rPr>
          <w:rFonts w:ascii="Times New Roman" w:hAnsi="Times New Roman" w:cs="Times New Roman"/>
          <w:sz w:val="24"/>
        </w:rPr>
        <w:t>Multa, conforme previsto no item 21;</w:t>
      </w:r>
    </w:p>
    <w:p w14:paraId="31DB01CD" w14:textId="77777777" w:rsidR="004A57A7" w:rsidRPr="00FE2718" w:rsidRDefault="004A57A7" w:rsidP="007808D5">
      <w:pPr>
        <w:pStyle w:val="PargrafodaLista"/>
        <w:spacing w:line="120" w:lineRule="auto"/>
        <w:contextualSpacing w:val="0"/>
        <w:rPr>
          <w:rFonts w:ascii="Times New Roman" w:hAnsi="Times New Roman" w:cs="Times New Roman"/>
          <w:sz w:val="24"/>
        </w:rPr>
      </w:pPr>
    </w:p>
    <w:p w14:paraId="39E0D217" w14:textId="77777777" w:rsidR="00476B4E" w:rsidRPr="00FE2718" w:rsidRDefault="00476B4E" w:rsidP="00B723D6">
      <w:pPr>
        <w:pStyle w:val="PargrafodaLista"/>
        <w:numPr>
          <w:ilvl w:val="1"/>
          <w:numId w:val="37"/>
        </w:numPr>
        <w:tabs>
          <w:tab w:val="left" w:pos="1134"/>
        </w:tabs>
        <w:ind w:left="1418"/>
        <w:contextualSpacing w:val="0"/>
        <w:rPr>
          <w:rFonts w:ascii="Times New Roman" w:hAnsi="Times New Roman" w:cs="Times New Roman"/>
          <w:sz w:val="24"/>
        </w:rPr>
      </w:pPr>
      <w:r w:rsidRPr="00FE2718">
        <w:rPr>
          <w:rFonts w:ascii="Times New Roman" w:hAnsi="Times New Roman" w:cs="Times New Roman"/>
          <w:sz w:val="24"/>
        </w:rPr>
        <w:t>Suspensão temporária.</w:t>
      </w:r>
    </w:p>
    <w:p w14:paraId="00E8942D" w14:textId="77777777" w:rsidR="004A57A7" w:rsidRPr="00FE2718" w:rsidRDefault="004A57A7" w:rsidP="004A57A7">
      <w:pPr>
        <w:pStyle w:val="PargrafodaLista"/>
        <w:rPr>
          <w:rFonts w:ascii="Times New Roman" w:hAnsi="Times New Roman" w:cs="Times New Roman"/>
          <w:sz w:val="24"/>
        </w:rPr>
      </w:pPr>
    </w:p>
    <w:p w14:paraId="75893153" w14:textId="032B227B" w:rsidR="00476B4E" w:rsidRPr="00FE2718" w:rsidRDefault="00476B4E" w:rsidP="000452CC">
      <w:pPr>
        <w:pStyle w:val="Ttulo2"/>
      </w:pPr>
      <w:r w:rsidRPr="00FE2718">
        <w:t>Deve ser garantido o contraditório e a ampla defesa na aplicação das sanções administrativas, mediante abertura de prazo de 10</w:t>
      </w:r>
      <w:r w:rsidR="00EB29DB" w:rsidRPr="00FE2718">
        <w:t xml:space="preserve"> </w:t>
      </w:r>
      <w:r w:rsidRPr="00FE2718">
        <w:t>(dez) dias úteis para defesa.</w:t>
      </w:r>
    </w:p>
    <w:p w14:paraId="2B363916" w14:textId="77777777" w:rsidR="00476B4E" w:rsidRPr="00FE2718" w:rsidRDefault="00476B4E" w:rsidP="00785ED6">
      <w:pPr>
        <w:tabs>
          <w:tab w:val="left" w:pos="1134"/>
        </w:tabs>
        <w:spacing w:line="276" w:lineRule="auto"/>
        <w:ind w:left="1134"/>
        <w:rPr>
          <w:rFonts w:ascii="Times New Roman" w:hAnsi="Times New Roman" w:cs="Times New Roman"/>
          <w:sz w:val="24"/>
        </w:rPr>
      </w:pPr>
    </w:p>
    <w:p w14:paraId="5A38D0A4" w14:textId="77777777" w:rsidR="00476B4E" w:rsidRPr="00FE2718" w:rsidRDefault="00476B4E" w:rsidP="000452CC">
      <w:pPr>
        <w:pStyle w:val="Ttulo2"/>
      </w:pPr>
      <w:r w:rsidRPr="00FE2718">
        <w:t>A multa, aplicada após regular processo administrativo, deve ser descontada da garantia do respectivo contratado.</w:t>
      </w:r>
    </w:p>
    <w:p w14:paraId="50A900A3" w14:textId="77777777" w:rsidR="00476B4E" w:rsidRPr="00FE2718" w:rsidRDefault="00476B4E" w:rsidP="00785ED6">
      <w:pPr>
        <w:pStyle w:val="PargrafodaLista"/>
        <w:rPr>
          <w:rFonts w:ascii="Times New Roman" w:hAnsi="Times New Roman" w:cs="Times New Roman"/>
          <w:sz w:val="24"/>
        </w:rPr>
      </w:pPr>
    </w:p>
    <w:p w14:paraId="7E8A5DFA" w14:textId="77777777" w:rsidR="00476B4E" w:rsidRPr="00FE2718" w:rsidRDefault="00476B4E" w:rsidP="000452CC">
      <w:pPr>
        <w:pStyle w:val="Ttulo2"/>
      </w:pPr>
      <w:r w:rsidRPr="00FE2718">
        <w:t>As sanções de advertência e de suspensão temporária de participação em licitação e impedimento de contratar podem ser cumuladas com a de multa, devendo a defesa prévia do interessado, no respectivo processo, ser apresentada no prazo de 10 (dez) dias úteis</w:t>
      </w:r>
      <w:r w:rsidR="00E04A83" w:rsidRPr="00FE2718">
        <w:t>.</w:t>
      </w:r>
    </w:p>
    <w:p w14:paraId="1D444E30" w14:textId="77777777" w:rsidR="00476B4E" w:rsidRPr="00FE2718" w:rsidRDefault="00476B4E" w:rsidP="00785ED6">
      <w:pPr>
        <w:pStyle w:val="PargrafodaLista"/>
        <w:rPr>
          <w:rFonts w:ascii="Times New Roman" w:hAnsi="Times New Roman" w:cs="Times New Roman"/>
          <w:sz w:val="24"/>
        </w:rPr>
      </w:pPr>
    </w:p>
    <w:p w14:paraId="60783F68" w14:textId="664D7F77" w:rsidR="00476B4E" w:rsidRPr="00FE2718" w:rsidRDefault="00476B4E" w:rsidP="000452CC">
      <w:pPr>
        <w:pStyle w:val="Ttulo2"/>
      </w:pPr>
      <w:r w:rsidRPr="00FE2718">
        <w:t xml:space="preserve">A sanção de suspensão, prevista no subitem </w:t>
      </w:r>
      <w:r w:rsidR="008F3EAB" w:rsidRPr="00FE2718">
        <w:fldChar w:fldCharType="begin"/>
      </w:r>
      <w:r w:rsidR="008F3EAB" w:rsidRPr="00FE2718">
        <w:instrText xml:space="preserve"> REF _Ref527737501 \r \h  \* MERGEFORMAT </w:instrText>
      </w:r>
      <w:r w:rsidR="008F3EAB" w:rsidRPr="00FE2718">
        <w:fldChar w:fldCharType="separate"/>
      </w:r>
      <w:r w:rsidR="009321DA">
        <w:t>20.1</w:t>
      </w:r>
      <w:r w:rsidR="008F3EAB" w:rsidRPr="00FE2718">
        <w:fldChar w:fldCharType="end"/>
      </w:r>
      <w:r w:rsidRPr="00FE2718">
        <w:t xml:space="preserve"> observará os parâmetros estabelecidos no Regulamento de Licitações e Contratos da Codevasf, e pode ser aplicada às empresas ou aos profissionais que, em razão dos contratos:</w:t>
      </w:r>
    </w:p>
    <w:p w14:paraId="00256CED" w14:textId="77777777" w:rsidR="00476B4E" w:rsidRPr="00FE2718" w:rsidRDefault="00476B4E" w:rsidP="00B723D6">
      <w:pPr>
        <w:pStyle w:val="PargrafodaLista"/>
        <w:numPr>
          <w:ilvl w:val="1"/>
          <w:numId w:val="38"/>
        </w:numPr>
        <w:tabs>
          <w:tab w:val="left" w:pos="1701"/>
        </w:tabs>
        <w:spacing w:before="120" w:after="120"/>
        <w:ind w:left="1418"/>
        <w:rPr>
          <w:rFonts w:ascii="Times New Roman" w:hAnsi="Times New Roman" w:cs="Times New Roman"/>
          <w:sz w:val="24"/>
        </w:rPr>
      </w:pPr>
      <w:r w:rsidRPr="00FE2718">
        <w:rPr>
          <w:rFonts w:ascii="Times New Roman" w:hAnsi="Times New Roman" w:cs="Times New Roman"/>
          <w:sz w:val="24"/>
        </w:rPr>
        <w:t>Tenham sofrido condenação definitiva por praticarem, por meios dolosos, fraude fiscal no recolhimento de quaisquer tributos;</w:t>
      </w:r>
    </w:p>
    <w:p w14:paraId="36D0620B" w14:textId="77777777" w:rsidR="00877A72" w:rsidRPr="00FE2718" w:rsidRDefault="00877A72" w:rsidP="00877A72">
      <w:pPr>
        <w:pStyle w:val="PargrafodaLista"/>
        <w:tabs>
          <w:tab w:val="left" w:pos="1701"/>
        </w:tabs>
        <w:spacing w:before="120" w:after="120"/>
        <w:ind w:left="1418"/>
        <w:rPr>
          <w:rFonts w:ascii="Times New Roman" w:hAnsi="Times New Roman" w:cs="Times New Roman"/>
          <w:sz w:val="24"/>
        </w:rPr>
      </w:pPr>
    </w:p>
    <w:p w14:paraId="734DFE56" w14:textId="77777777" w:rsidR="00476B4E" w:rsidRPr="00FE2718" w:rsidRDefault="00476B4E" w:rsidP="00B723D6">
      <w:pPr>
        <w:pStyle w:val="PargrafodaLista"/>
        <w:numPr>
          <w:ilvl w:val="1"/>
          <w:numId w:val="38"/>
        </w:numPr>
        <w:tabs>
          <w:tab w:val="left" w:pos="1701"/>
        </w:tabs>
        <w:spacing w:before="120" w:after="120"/>
        <w:ind w:left="1418"/>
        <w:rPr>
          <w:rFonts w:ascii="Times New Roman" w:hAnsi="Times New Roman" w:cs="Times New Roman"/>
          <w:sz w:val="24"/>
        </w:rPr>
      </w:pPr>
      <w:r w:rsidRPr="00FE2718">
        <w:rPr>
          <w:rFonts w:ascii="Times New Roman" w:hAnsi="Times New Roman" w:cs="Times New Roman"/>
          <w:sz w:val="24"/>
        </w:rPr>
        <w:t>Tenham praticado atos ilícitos visando a frustrar os objetivos da licitação; ou</w:t>
      </w:r>
    </w:p>
    <w:p w14:paraId="12231644" w14:textId="77777777" w:rsidR="00877A72" w:rsidRPr="00FE2718" w:rsidRDefault="00877A72" w:rsidP="00877A72">
      <w:pPr>
        <w:pStyle w:val="PargrafodaLista"/>
        <w:rPr>
          <w:rFonts w:ascii="Times New Roman" w:hAnsi="Times New Roman" w:cs="Times New Roman"/>
          <w:sz w:val="24"/>
        </w:rPr>
      </w:pPr>
    </w:p>
    <w:p w14:paraId="6719ED44" w14:textId="77777777" w:rsidR="00476B4E" w:rsidRPr="00FE2718" w:rsidRDefault="00476B4E" w:rsidP="00B723D6">
      <w:pPr>
        <w:pStyle w:val="PargrafodaLista"/>
        <w:numPr>
          <w:ilvl w:val="1"/>
          <w:numId w:val="38"/>
        </w:numPr>
        <w:tabs>
          <w:tab w:val="left" w:pos="1701"/>
        </w:tabs>
        <w:spacing w:before="120" w:after="120"/>
        <w:ind w:left="1418"/>
        <w:rPr>
          <w:rFonts w:ascii="Times New Roman" w:hAnsi="Times New Roman" w:cs="Times New Roman"/>
          <w:sz w:val="24"/>
        </w:rPr>
      </w:pPr>
      <w:r w:rsidRPr="00FE2718">
        <w:rPr>
          <w:rFonts w:ascii="Times New Roman" w:hAnsi="Times New Roman" w:cs="Times New Roman"/>
          <w:sz w:val="24"/>
        </w:rPr>
        <w:t>Demonstrem não possuir idoneidade para contratar com a Codevasf, em virtude de atos ilícitos praticados.</w:t>
      </w:r>
    </w:p>
    <w:bookmarkEnd w:id="47"/>
    <w:p w14:paraId="68B03D3E" w14:textId="029B6A10" w:rsidR="00476B4E" w:rsidRPr="00FE2718" w:rsidRDefault="00476B4E" w:rsidP="000452CC">
      <w:pPr>
        <w:pStyle w:val="Ttulo2"/>
      </w:pPr>
      <w:r w:rsidRPr="00FE2718">
        <w:t xml:space="preserve">Aplicar-se-á à presente licitação as sanções administrativas, criminais e demais regras previstas </w:t>
      </w:r>
      <w:r w:rsidR="00792D06">
        <w:t>na</w:t>
      </w:r>
      <w:r w:rsidRPr="00FE2718">
        <w:t xml:space="preserve"> Lei nº 13.303/2016.</w:t>
      </w:r>
    </w:p>
    <w:p w14:paraId="4C2A50CF" w14:textId="77777777" w:rsidR="00476B4E" w:rsidRPr="00FE2718" w:rsidRDefault="00476B4E" w:rsidP="00785ED6">
      <w:pPr>
        <w:tabs>
          <w:tab w:val="left" w:pos="1134"/>
        </w:tabs>
        <w:spacing w:line="276" w:lineRule="auto"/>
        <w:ind w:left="1134"/>
        <w:rPr>
          <w:rFonts w:ascii="Times New Roman" w:hAnsi="Times New Roman" w:cs="Times New Roman"/>
          <w:sz w:val="24"/>
        </w:rPr>
      </w:pPr>
    </w:p>
    <w:p w14:paraId="0E6AF483" w14:textId="77777777" w:rsidR="00476B4E" w:rsidRPr="00FE2718" w:rsidRDefault="00476B4E" w:rsidP="000452CC">
      <w:pPr>
        <w:pStyle w:val="Ttulo2"/>
      </w:pPr>
      <w:r w:rsidRPr="00FE2718">
        <w:lastRenderedPageBreak/>
        <w:t>As penalidades serão obrigatoriamente registradas no SICAF, e no caso de suspensão de licitar, o licitante deverá ser descredenciado por igual período, sem prejuízo das multas previstas neste Edital e das demais cominações legais.</w:t>
      </w:r>
    </w:p>
    <w:p w14:paraId="3832FADD" w14:textId="77777777" w:rsidR="00476B4E" w:rsidRPr="00FE2718" w:rsidRDefault="00476B4E" w:rsidP="00785ED6">
      <w:pPr>
        <w:pStyle w:val="PargrafodaLista"/>
        <w:rPr>
          <w:rFonts w:ascii="Times New Roman" w:hAnsi="Times New Roman" w:cs="Times New Roman"/>
          <w:sz w:val="24"/>
        </w:rPr>
      </w:pPr>
    </w:p>
    <w:p w14:paraId="16CECFBF" w14:textId="7E09AC0E" w:rsidR="00476B4E" w:rsidRDefault="00476B4E" w:rsidP="000452CC">
      <w:pPr>
        <w:pStyle w:val="Ttulo2"/>
      </w:pPr>
      <w:bookmarkStart w:id="48" w:name="_Hlk13485913"/>
      <w:r w:rsidRPr="00FE2718">
        <w:t xml:space="preserve">Caberá recurso no prazo de </w:t>
      </w:r>
      <w:r w:rsidR="009C07B7">
        <w:t>10 (dez)</w:t>
      </w:r>
      <w:r w:rsidRPr="00FE2718">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221B30F0" w14:textId="77777777" w:rsidR="00E90E7C" w:rsidRPr="00E90E7C" w:rsidRDefault="00E90E7C" w:rsidP="00E90E7C">
      <w:pPr>
        <w:rPr>
          <w:lang w:eastAsia="pt-BR"/>
        </w:rPr>
      </w:pPr>
    </w:p>
    <w:p w14:paraId="1704959A" w14:textId="0D8B396A" w:rsidR="00476B4E" w:rsidRPr="00FE2718" w:rsidRDefault="00476B4E" w:rsidP="000452CC">
      <w:pPr>
        <w:pStyle w:val="Ttulo1"/>
      </w:pPr>
      <w:bookmarkStart w:id="49" w:name="_Toc140142028"/>
      <w:bookmarkEnd w:id="48"/>
      <w:r w:rsidRPr="00FE2718">
        <w:t>MULTAS</w:t>
      </w:r>
      <w:bookmarkEnd w:id="49"/>
    </w:p>
    <w:p w14:paraId="25EBE5CD" w14:textId="77777777" w:rsidR="00476B4E" w:rsidRPr="0032460E" w:rsidRDefault="00476B4E" w:rsidP="00EF2C60">
      <w:pPr>
        <w:tabs>
          <w:tab w:val="left" w:pos="1560"/>
        </w:tabs>
        <w:rPr>
          <w:rFonts w:ascii="Times New Roman" w:hAnsi="Times New Roman" w:cs="Times New Roman"/>
          <w:b/>
          <w:sz w:val="24"/>
        </w:rPr>
      </w:pPr>
    </w:p>
    <w:p w14:paraId="0ED023A2" w14:textId="2D9540E2" w:rsidR="00E22D55" w:rsidRDefault="00E22D55" w:rsidP="00EF2C60">
      <w:pPr>
        <w:pStyle w:val="Ttulo2"/>
      </w:pPr>
      <w:r w:rsidRPr="0032460E">
        <w:t>Comete infração administrativa nos termos da Lei nº 10.520, de 2002, a</w:t>
      </w:r>
      <w:r w:rsidR="0032460E">
        <w:t xml:space="preserve"> </w:t>
      </w:r>
      <w:r w:rsidRPr="0032460E">
        <w:t>CONTRATADA que:</w:t>
      </w:r>
    </w:p>
    <w:p w14:paraId="51E6DC4B" w14:textId="77777777" w:rsidR="00026890" w:rsidRPr="00026890" w:rsidRDefault="00026890" w:rsidP="00EF2C60">
      <w:pPr>
        <w:rPr>
          <w:lang w:eastAsia="pt-BR"/>
        </w:rPr>
      </w:pPr>
    </w:p>
    <w:p w14:paraId="5B23697E" w14:textId="7E889017" w:rsidR="00E22D55" w:rsidRDefault="00D66ECE" w:rsidP="00EF2C60">
      <w:pPr>
        <w:pStyle w:val="Ttulo3"/>
      </w:pPr>
      <w:r>
        <w:t>Pela i</w:t>
      </w:r>
      <w:r w:rsidR="00E22D55" w:rsidRPr="0032460E">
        <w:t xml:space="preserve">nexecução total ou parcial </w:t>
      </w:r>
      <w:r>
        <w:t xml:space="preserve">de </w:t>
      </w:r>
      <w:r w:rsidR="00E22D55" w:rsidRPr="0032460E">
        <w:t>qualquer das obrigações</w:t>
      </w:r>
      <w:r w:rsidR="0032460E">
        <w:t xml:space="preserve"> </w:t>
      </w:r>
      <w:r w:rsidR="00E22D55" w:rsidRPr="0032460E">
        <w:t>assumidas em</w:t>
      </w:r>
      <w:r w:rsidR="0032460E">
        <w:t xml:space="preserve"> </w:t>
      </w:r>
      <w:r w:rsidR="00E22D55" w:rsidRPr="0032460E">
        <w:t>decorrência da contratação;</w:t>
      </w:r>
    </w:p>
    <w:p w14:paraId="678A8471" w14:textId="77777777" w:rsidR="00026890" w:rsidRPr="00026890" w:rsidRDefault="00026890" w:rsidP="00EF2C60">
      <w:pPr>
        <w:rPr>
          <w:lang w:eastAsia="pt-BR"/>
        </w:rPr>
      </w:pPr>
    </w:p>
    <w:p w14:paraId="7892DAFD" w14:textId="4807C07C" w:rsidR="00E22D55" w:rsidRDefault="00E22D55" w:rsidP="00EF2C60">
      <w:pPr>
        <w:pStyle w:val="Ttulo3"/>
      </w:pPr>
      <w:r w:rsidRPr="0032460E">
        <w:t>Ensejar o retardamento da execução do objeto;</w:t>
      </w:r>
    </w:p>
    <w:p w14:paraId="6C70424A" w14:textId="77777777" w:rsidR="00026890" w:rsidRPr="00026890" w:rsidRDefault="00026890" w:rsidP="00EF2C60">
      <w:pPr>
        <w:rPr>
          <w:lang w:eastAsia="pt-BR"/>
        </w:rPr>
      </w:pPr>
    </w:p>
    <w:p w14:paraId="45F3F9DC" w14:textId="29AC0AA5" w:rsidR="00476B4E" w:rsidRDefault="00E22D55" w:rsidP="00EF2C60">
      <w:pPr>
        <w:pStyle w:val="Ttulo3"/>
      </w:pPr>
      <w:r w:rsidRPr="0032460E">
        <w:t>Falhar ou fraudar na execução do contrato;</w:t>
      </w:r>
    </w:p>
    <w:p w14:paraId="482115DC" w14:textId="77777777" w:rsidR="00026890" w:rsidRPr="00026890" w:rsidRDefault="00026890" w:rsidP="00EF2C60">
      <w:pPr>
        <w:rPr>
          <w:lang w:eastAsia="pt-BR"/>
        </w:rPr>
      </w:pPr>
    </w:p>
    <w:p w14:paraId="662E89E9" w14:textId="3850826C" w:rsidR="00672E95" w:rsidRDefault="00672E95" w:rsidP="00EF2C60">
      <w:pPr>
        <w:pStyle w:val="Ttulo3"/>
      </w:pPr>
      <w:r w:rsidRPr="0032460E">
        <w:t>Comportar-se de modo inidôneo; ou</w:t>
      </w:r>
    </w:p>
    <w:p w14:paraId="03A8397D" w14:textId="77777777" w:rsidR="00026890" w:rsidRPr="00026890" w:rsidRDefault="00026890" w:rsidP="00EF2C60">
      <w:pPr>
        <w:rPr>
          <w:lang w:eastAsia="pt-BR"/>
        </w:rPr>
      </w:pPr>
    </w:p>
    <w:p w14:paraId="226DA8E1" w14:textId="7CB97FEA" w:rsidR="00672E95" w:rsidRDefault="00672E95" w:rsidP="00EF2C60">
      <w:pPr>
        <w:pStyle w:val="Ttulo3"/>
      </w:pPr>
      <w:r w:rsidRPr="0032460E">
        <w:t>Cometer fraude fiscal.</w:t>
      </w:r>
    </w:p>
    <w:p w14:paraId="736D30E9" w14:textId="77777777" w:rsidR="0032460E" w:rsidRPr="0032460E" w:rsidRDefault="0032460E" w:rsidP="00EF2C60">
      <w:pPr>
        <w:rPr>
          <w:lang w:eastAsia="pt-BR"/>
        </w:rPr>
      </w:pPr>
    </w:p>
    <w:p w14:paraId="39195B6C" w14:textId="4914A095" w:rsidR="00672E95" w:rsidRDefault="00672E95" w:rsidP="00EF2C60">
      <w:pPr>
        <w:pStyle w:val="Ttulo2"/>
      </w:pPr>
      <w:r w:rsidRPr="0032460E">
        <w:t>Pela inexecução total ou parcial do objeto deste contrato, a Administração pode</w:t>
      </w:r>
      <w:r w:rsidR="0032460E">
        <w:t xml:space="preserve"> </w:t>
      </w:r>
      <w:r w:rsidRPr="0032460E">
        <w:t>aplicar à CONTRATADA as seguintes sanções:</w:t>
      </w:r>
    </w:p>
    <w:p w14:paraId="37615430" w14:textId="77777777" w:rsidR="0032460E" w:rsidRPr="0032460E" w:rsidRDefault="0032460E" w:rsidP="00EF2C60">
      <w:pPr>
        <w:rPr>
          <w:lang w:eastAsia="pt-BR"/>
        </w:rPr>
      </w:pPr>
    </w:p>
    <w:p w14:paraId="1B62CE9A" w14:textId="6B63B078" w:rsidR="00672E95" w:rsidRDefault="00672E95" w:rsidP="00EF2C60">
      <w:pPr>
        <w:pStyle w:val="Ttulo3"/>
      </w:pPr>
      <w:r w:rsidRPr="0032460E">
        <w:t>Advertência por escrito, quando do não cumprimento de</w:t>
      </w:r>
      <w:r w:rsidR="0032460E">
        <w:t xml:space="preserve"> </w:t>
      </w:r>
      <w:r w:rsidRPr="0032460E">
        <w:t>quaisquer das</w:t>
      </w:r>
      <w:r w:rsidR="0032460E">
        <w:t xml:space="preserve"> </w:t>
      </w:r>
      <w:r w:rsidRPr="0032460E">
        <w:t>obrigações contratuais consideradas faltas leves, assim</w:t>
      </w:r>
      <w:r w:rsidR="0032460E">
        <w:t xml:space="preserve"> </w:t>
      </w:r>
      <w:r w:rsidRPr="0032460E">
        <w:t>entendidas aquelas</w:t>
      </w:r>
      <w:r w:rsidR="0032460E">
        <w:t xml:space="preserve"> </w:t>
      </w:r>
      <w:r w:rsidRPr="0032460E">
        <w:t>que não acarretam prejuízos significativos para o serviço contratado</w:t>
      </w:r>
      <w:r w:rsidR="0032460E">
        <w:t>.</w:t>
      </w:r>
    </w:p>
    <w:p w14:paraId="6A75ED11" w14:textId="77777777" w:rsidR="0032460E" w:rsidRPr="0032460E" w:rsidRDefault="0032460E" w:rsidP="00EF2C60">
      <w:pPr>
        <w:rPr>
          <w:lang w:eastAsia="pt-BR"/>
        </w:rPr>
      </w:pPr>
    </w:p>
    <w:p w14:paraId="389CB613" w14:textId="2BE78A08" w:rsidR="00672E95" w:rsidRDefault="00672E95" w:rsidP="00EF2C60">
      <w:pPr>
        <w:pStyle w:val="Ttulo3"/>
      </w:pPr>
      <w:r w:rsidRPr="0032460E">
        <w:t>Multa de:</w:t>
      </w:r>
    </w:p>
    <w:p w14:paraId="6CA73184" w14:textId="77777777" w:rsidR="0032460E" w:rsidRPr="0032460E" w:rsidRDefault="0032460E" w:rsidP="00EF2C60">
      <w:pPr>
        <w:rPr>
          <w:lang w:eastAsia="pt-BR"/>
        </w:rPr>
      </w:pPr>
    </w:p>
    <w:p w14:paraId="0065BB05" w14:textId="7BCB033B" w:rsidR="00672E95" w:rsidRDefault="0032460E" w:rsidP="00EF2C60">
      <w:pPr>
        <w:pStyle w:val="Ttulo4"/>
      </w:pPr>
      <w:r>
        <w:t xml:space="preserve"> </w:t>
      </w:r>
      <w:r w:rsidR="00672E95" w:rsidRPr="0032460E">
        <w:t>0,1% (um décimo por cento) até 0,2% (dois décimos por cento)</w:t>
      </w:r>
      <w:r>
        <w:t xml:space="preserve"> </w:t>
      </w:r>
      <w:r w:rsidR="00672E95" w:rsidRPr="0032460E">
        <w:t>por dia sobre o</w:t>
      </w:r>
      <w:r>
        <w:t xml:space="preserve"> </w:t>
      </w:r>
      <w:r w:rsidR="00672E95" w:rsidRPr="0032460E">
        <w:t>valor adjudicado em caso de atraso na execução dos</w:t>
      </w:r>
      <w:r>
        <w:t xml:space="preserve"> </w:t>
      </w:r>
      <w:r w:rsidR="00672E95" w:rsidRPr="0032460E">
        <w:t>serviços, limitada a incidência a</w:t>
      </w:r>
      <w:r>
        <w:t xml:space="preserve"> </w:t>
      </w:r>
      <w:r w:rsidR="00672E95" w:rsidRPr="0032460E">
        <w:t>15 (quinze) dias. Após o décimo quinto dia e a critério da Administração, no caso de</w:t>
      </w:r>
      <w:r>
        <w:t xml:space="preserve"> </w:t>
      </w:r>
      <w:r w:rsidR="00672E95" w:rsidRPr="0032460E">
        <w:t>execução com atraso, poderá ocorrer a não-aceitação do objeto, de forma a configurar,</w:t>
      </w:r>
      <w:r>
        <w:t xml:space="preserve"> </w:t>
      </w:r>
      <w:r w:rsidR="00672E95" w:rsidRPr="0032460E">
        <w:t>nessa hipótese, inexecução total da obrigação assumida, sem prejuízo da rescisão</w:t>
      </w:r>
      <w:r>
        <w:t xml:space="preserve"> </w:t>
      </w:r>
      <w:r w:rsidR="00672E95" w:rsidRPr="0032460E">
        <w:t>unilateral da avença;</w:t>
      </w:r>
    </w:p>
    <w:p w14:paraId="3647E545" w14:textId="77777777" w:rsidR="0032460E" w:rsidRPr="0032460E" w:rsidRDefault="0032460E" w:rsidP="00EF2C60">
      <w:pPr>
        <w:rPr>
          <w:lang w:eastAsia="pt-BR"/>
        </w:rPr>
      </w:pPr>
    </w:p>
    <w:p w14:paraId="3C56A984" w14:textId="58BC15BC" w:rsidR="00672E95" w:rsidRPr="0032460E" w:rsidRDefault="00672E95" w:rsidP="00EF2C60">
      <w:pPr>
        <w:pStyle w:val="Ttulo4"/>
      </w:pPr>
      <w:r w:rsidRPr="0032460E">
        <w:t xml:space="preserve"> 0,1% (um décimo por cento) até 10% (dez por cento) sobre o</w:t>
      </w:r>
      <w:r w:rsidR="0032460E">
        <w:t xml:space="preserve"> </w:t>
      </w:r>
      <w:r w:rsidRPr="0032460E">
        <w:t>valor adjudicado, em</w:t>
      </w:r>
      <w:r w:rsidR="0032460E">
        <w:t xml:space="preserve"> </w:t>
      </w:r>
      <w:r w:rsidRPr="0032460E">
        <w:t>caso de atraso na execução do objeto, por período superior ao previsto no subitem</w:t>
      </w:r>
      <w:r w:rsidR="0032460E">
        <w:t xml:space="preserve"> </w:t>
      </w:r>
      <w:r w:rsidRPr="0032460E">
        <w:t>acima, ou de inexecução parcial da obrigação assumida;</w:t>
      </w:r>
    </w:p>
    <w:p w14:paraId="71BE4D43" w14:textId="77777777" w:rsidR="0032460E" w:rsidRPr="0032460E" w:rsidRDefault="0032460E" w:rsidP="00EF2C60">
      <w:pPr>
        <w:rPr>
          <w:rFonts w:ascii="Times New Roman" w:eastAsia="Times New Roman" w:hAnsi="Times New Roman" w:cs="Times New Roman"/>
          <w:color w:val="000000"/>
          <w:sz w:val="24"/>
          <w:lang w:eastAsia="pt-BR"/>
        </w:rPr>
      </w:pPr>
    </w:p>
    <w:p w14:paraId="3F56CFF2" w14:textId="40E555BC" w:rsidR="00672E95" w:rsidRPr="0032460E" w:rsidRDefault="00672E95" w:rsidP="00EF2C60">
      <w:pPr>
        <w:pStyle w:val="Ttulo4"/>
      </w:pPr>
      <w:r w:rsidRPr="0032460E">
        <w:t xml:space="preserve"> 0,1% (um décimo por cento) até 15% (quinze por cento) sobre</w:t>
      </w:r>
      <w:r w:rsidR="0032460E">
        <w:t xml:space="preserve"> </w:t>
      </w:r>
      <w:r w:rsidRPr="0032460E">
        <w:t>o valor adjudicado,</w:t>
      </w:r>
      <w:r w:rsidR="0032460E">
        <w:t xml:space="preserve"> </w:t>
      </w:r>
      <w:r w:rsidRPr="0032460E">
        <w:t>em caso de inexecução total da obrigação assumida;</w:t>
      </w:r>
    </w:p>
    <w:p w14:paraId="1A06EDDF" w14:textId="77777777" w:rsidR="0032460E" w:rsidRPr="0032460E" w:rsidRDefault="0032460E" w:rsidP="00EF2C60">
      <w:pPr>
        <w:rPr>
          <w:rFonts w:ascii="Times New Roman" w:eastAsia="Times New Roman" w:hAnsi="Times New Roman" w:cs="Times New Roman"/>
          <w:color w:val="000000"/>
          <w:sz w:val="24"/>
          <w:lang w:eastAsia="pt-BR"/>
        </w:rPr>
      </w:pPr>
    </w:p>
    <w:p w14:paraId="07D7FE79" w14:textId="22ACFB2F" w:rsidR="00672E95" w:rsidRPr="0032460E" w:rsidRDefault="00672E95" w:rsidP="00EF2C60">
      <w:pPr>
        <w:pStyle w:val="Ttulo4"/>
      </w:pPr>
      <w:r w:rsidRPr="0032460E">
        <w:lastRenderedPageBreak/>
        <w:t xml:space="preserve"> 0,2% a 3,2% por dia sobre o valor mensal do contrato, conforme</w:t>
      </w:r>
      <w:r w:rsidR="0032460E">
        <w:t xml:space="preserve"> </w:t>
      </w:r>
      <w:r w:rsidRPr="0032460E">
        <w:t>detalhamento</w:t>
      </w:r>
      <w:r w:rsidR="0032460E">
        <w:t xml:space="preserve"> </w:t>
      </w:r>
      <w:r w:rsidRPr="0032460E">
        <w:t>constante das tabelas 1 e 2, abaixo;</w:t>
      </w:r>
    </w:p>
    <w:p w14:paraId="35F682F7" w14:textId="77777777" w:rsidR="0032460E" w:rsidRPr="0032460E" w:rsidRDefault="0032460E" w:rsidP="00EF2C60">
      <w:pPr>
        <w:rPr>
          <w:rFonts w:ascii="Times New Roman" w:eastAsia="Times New Roman" w:hAnsi="Times New Roman" w:cs="Times New Roman"/>
          <w:color w:val="000000"/>
          <w:sz w:val="24"/>
          <w:lang w:eastAsia="pt-BR"/>
        </w:rPr>
      </w:pPr>
    </w:p>
    <w:p w14:paraId="3C373AF8" w14:textId="7D8151A9" w:rsidR="00672E95" w:rsidRPr="0032460E" w:rsidRDefault="00672E95" w:rsidP="00EF2C60">
      <w:pPr>
        <w:pStyle w:val="Ttulo4"/>
      </w:pPr>
      <w:r w:rsidRPr="0032460E">
        <w:t xml:space="preserve"> 07% (sete centésimos por cento) do valor do contrato por dia</w:t>
      </w:r>
      <w:r w:rsidR="0032460E">
        <w:t xml:space="preserve"> </w:t>
      </w:r>
      <w:r w:rsidRPr="0032460E">
        <w:t>de atraso na</w:t>
      </w:r>
      <w:r w:rsidR="0032460E">
        <w:t xml:space="preserve"> </w:t>
      </w:r>
      <w:r w:rsidRPr="0032460E">
        <w:t>apresentação da garantia (seja para reforço ou por ocasião de prorrogação), observado</w:t>
      </w:r>
      <w:r w:rsidR="0032460E">
        <w:t xml:space="preserve"> </w:t>
      </w:r>
      <w:r w:rsidRPr="0032460E">
        <w:t>o máximo de 2% (dois por cento). O atraso superior a 25 (vinte e cinco) dias autorizará</w:t>
      </w:r>
      <w:r w:rsidR="0032460E">
        <w:t xml:space="preserve"> </w:t>
      </w:r>
      <w:r w:rsidRPr="0032460E">
        <w:t>a Administração CONTRATANTE a promover a rescisão do contrato;</w:t>
      </w:r>
    </w:p>
    <w:p w14:paraId="3E7CE33C" w14:textId="77777777" w:rsidR="0032460E" w:rsidRPr="0032460E" w:rsidRDefault="0032460E" w:rsidP="00EF2C60">
      <w:pPr>
        <w:rPr>
          <w:rFonts w:ascii="Times New Roman" w:eastAsia="Times New Roman" w:hAnsi="Times New Roman" w:cs="Times New Roman"/>
          <w:color w:val="000000"/>
          <w:sz w:val="24"/>
          <w:lang w:eastAsia="pt-BR"/>
        </w:rPr>
      </w:pPr>
    </w:p>
    <w:p w14:paraId="2DDDFE4B" w14:textId="34FD8D0B" w:rsidR="00672E95" w:rsidRDefault="00672E95" w:rsidP="00EF2C60">
      <w:pPr>
        <w:pStyle w:val="Ttulo2"/>
      </w:pPr>
      <w:r w:rsidRPr="0032460E">
        <w:t>As penalidades de multa decorrentes de fatos diversos serão consideradas independentes entre si</w:t>
      </w:r>
      <w:r w:rsidR="00790CDD">
        <w:t xml:space="preserve"> e podem ser:</w:t>
      </w:r>
    </w:p>
    <w:p w14:paraId="41F6ED07" w14:textId="77777777" w:rsidR="0032460E" w:rsidRPr="0032460E" w:rsidRDefault="0032460E" w:rsidP="00EF2C60">
      <w:pPr>
        <w:rPr>
          <w:lang w:eastAsia="pt-BR"/>
        </w:rPr>
      </w:pPr>
    </w:p>
    <w:p w14:paraId="6FED4816" w14:textId="4668C941" w:rsidR="00672E95" w:rsidRDefault="00672E95" w:rsidP="00EF2C60">
      <w:pPr>
        <w:pStyle w:val="Ttulo3"/>
      </w:pPr>
      <w:r w:rsidRPr="0032460E">
        <w:t>Suspensão de licitar e impedimento de contratar com o órgão,</w:t>
      </w:r>
      <w:r w:rsidR="00AA1A93">
        <w:t xml:space="preserve"> </w:t>
      </w:r>
      <w:r w:rsidRPr="0032460E">
        <w:t>entidade ou unidade administrativa</w:t>
      </w:r>
      <w:r w:rsidR="0032460E">
        <w:t xml:space="preserve"> </w:t>
      </w:r>
      <w:r w:rsidRPr="0032460E">
        <w:t>pela qual a Administração Pública opera</w:t>
      </w:r>
      <w:r w:rsidR="00AA1A93">
        <w:t xml:space="preserve"> </w:t>
      </w:r>
      <w:r w:rsidRPr="0032460E">
        <w:t>e atua concretamente, pelo prazo de até dois anos</w:t>
      </w:r>
      <w:r w:rsidR="0032460E">
        <w:t>.</w:t>
      </w:r>
    </w:p>
    <w:p w14:paraId="3CFDAD89" w14:textId="77777777" w:rsidR="00AA1A93" w:rsidRPr="00AA1A93" w:rsidRDefault="00AA1A93" w:rsidP="00EF2C60">
      <w:pPr>
        <w:rPr>
          <w:lang w:eastAsia="pt-BR"/>
        </w:rPr>
      </w:pPr>
    </w:p>
    <w:p w14:paraId="59EFC7FD" w14:textId="117814B0" w:rsidR="00672E95" w:rsidRPr="00AA1A93" w:rsidRDefault="00672E95" w:rsidP="00EF2C60">
      <w:pPr>
        <w:pStyle w:val="Ttulo3"/>
      </w:pPr>
      <w:r w:rsidRPr="0032460E">
        <w:t>Sanção de impedimento de licitar e contratar com órgãos e</w:t>
      </w:r>
      <w:r w:rsidR="00AA1A93">
        <w:t xml:space="preserve"> </w:t>
      </w:r>
      <w:r w:rsidRPr="0032460E">
        <w:t>entidades da União, com o</w:t>
      </w:r>
      <w:r w:rsidR="00AA1A93">
        <w:t xml:space="preserve"> </w:t>
      </w:r>
      <w:r w:rsidRPr="00AA1A93">
        <w:t>consequente descredenciamento no SICAF pelo</w:t>
      </w:r>
      <w:r w:rsidR="00AA1A93">
        <w:t xml:space="preserve"> </w:t>
      </w:r>
      <w:r w:rsidRPr="00AA1A93">
        <w:t xml:space="preserve">prazo de até </w:t>
      </w:r>
      <w:r w:rsidR="00AA1A93">
        <w:t>05 (</w:t>
      </w:r>
      <w:r w:rsidRPr="00AA1A93">
        <w:t>cinco</w:t>
      </w:r>
      <w:r w:rsidR="00AA1A93">
        <w:t>)</w:t>
      </w:r>
      <w:r w:rsidRPr="00AA1A93">
        <w:t xml:space="preserve"> anos.</w:t>
      </w:r>
      <w:r w:rsidR="00AA1A93">
        <w:t xml:space="preserve"> </w:t>
      </w:r>
      <w:r w:rsidRPr="0032460E">
        <w:t>A Sanção de impedimento de licitar e contratar prevista neste</w:t>
      </w:r>
      <w:r w:rsidR="00AA1A93">
        <w:t xml:space="preserve"> </w:t>
      </w:r>
      <w:r w:rsidRPr="0032460E">
        <w:t>subitem também é</w:t>
      </w:r>
      <w:r w:rsidR="00AA1A93">
        <w:t xml:space="preserve"> </w:t>
      </w:r>
      <w:r w:rsidRPr="00AA1A93">
        <w:t>aplicável em quaisquer das hipóteses previstas como infração administrativa no subitem</w:t>
      </w:r>
      <w:r w:rsidR="00AA1A93">
        <w:t xml:space="preserve"> </w:t>
      </w:r>
      <w:r w:rsidRPr="00AA1A93">
        <w:t>2</w:t>
      </w:r>
      <w:r w:rsidR="00AA1A93">
        <w:t>0</w:t>
      </w:r>
      <w:r w:rsidRPr="00AA1A93">
        <w:t>.1 deste Termo de Referência</w:t>
      </w:r>
      <w:r w:rsidR="00AA1A93" w:rsidRPr="00AA1A93">
        <w:t>.</w:t>
      </w:r>
    </w:p>
    <w:p w14:paraId="473CFCF4" w14:textId="77777777" w:rsidR="00AA1A93" w:rsidRPr="0032460E" w:rsidRDefault="00AA1A93" w:rsidP="00EF2C60">
      <w:pPr>
        <w:rPr>
          <w:rFonts w:ascii="Times New Roman" w:eastAsia="Times New Roman" w:hAnsi="Times New Roman" w:cs="Times New Roman"/>
          <w:color w:val="000000"/>
          <w:sz w:val="24"/>
          <w:lang w:eastAsia="pt-BR"/>
        </w:rPr>
      </w:pPr>
    </w:p>
    <w:p w14:paraId="02D9F200" w14:textId="1407CA00" w:rsidR="00672E95" w:rsidRDefault="00672E95" w:rsidP="00EF2C60">
      <w:pPr>
        <w:pStyle w:val="Ttulo3"/>
      </w:pPr>
      <w:r w:rsidRPr="0032460E">
        <w:t>Declaração de inidoneidade para licitar ou contratar com a Administração Pública,</w:t>
      </w:r>
      <w:r w:rsidR="00AA1A93">
        <w:t xml:space="preserve"> </w:t>
      </w:r>
      <w:r w:rsidRPr="00AA1A93">
        <w:t>enquanto perdurarem os motivos determinantes da punição ou até que seja promovida a</w:t>
      </w:r>
      <w:r w:rsidR="00AA1A93">
        <w:t xml:space="preserve"> </w:t>
      </w:r>
      <w:r w:rsidRPr="00AA1A93">
        <w:t>reabilitação perante a própria autoridade que aplicou a penalidade, que será concedida</w:t>
      </w:r>
      <w:r w:rsidR="00AA1A93">
        <w:t xml:space="preserve"> </w:t>
      </w:r>
      <w:r w:rsidRPr="00AA1A93">
        <w:t>sempre que a Contratada ressarcir a Contratante pelos prejuízos causados</w:t>
      </w:r>
      <w:r w:rsidR="00AA1A93">
        <w:t>.</w:t>
      </w:r>
    </w:p>
    <w:p w14:paraId="2F7A5EDE" w14:textId="77777777" w:rsidR="00AA1A93" w:rsidRPr="00AA1A93" w:rsidRDefault="00AA1A93" w:rsidP="00EF2C60">
      <w:pPr>
        <w:rPr>
          <w:lang w:eastAsia="pt-BR"/>
        </w:rPr>
      </w:pPr>
    </w:p>
    <w:p w14:paraId="03B56765" w14:textId="6DA6DFB0" w:rsidR="00672E95" w:rsidRDefault="00672E95" w:rsidP="00EF2C60">
      <w:pPr>
        <w:pStyle w:val="Ttulo2"/>
      </w:pPr>
      <w:r w:rsidRPr="0032460E">
        <w:t>As sanções poderão ser aplicadas à CONTRATADA juntamente com as de multa,</w:t>
      </w:r>
      <w:r w:rsidR="00AA1A93">
        <w:t xml:space="preserve"> </w:t>
      </w:r>
      <w:r w:rsidRPr="00AA1A93">
        <w:t>descontando-a dos pagamentos a serem efetuados.</w:t>
      </w:r>
    </w:p>
    <w:p w14:paraId="35E05342" w14:textId="77777777" w:rsidR="00AA1A93" w:rsidRPr="00AA1A93" w:rsidRDefault="00AA1A93" w:rsidP="00EF2C60">
      <w:pPr>
        <w:rPr>
          <w:lang w:eastAsia="pt-BR"/>
        </w:rPr>
      </w:pPr>
    </w:p>
    <w:p w14:paraId="614C4A75" w14:textId="77777777" w:rsidR="00672E95" w:rsidRPr="0032460E" w:rsidRDefault="00672E95" w:rsidP="00EF2C60">
      <w:pPr>
        <w:pStyle w:val="Ttulo2"/>
      </w:pPr>
      <w:r w:rsidRPr="0032460E">
        <w:t>Para efeito de aplicação de multas, às infrações são atribuídos graus, de acordo</w:t>
      </w:r>
    </w:p>
    <w:p w14:paraId="5096D516" w14:textId="315F9B94" w:rsidR="00476B4E" w:rsidRPr="0032460E" w:rsidRDefault="00672E95" w:rsidP="00EF2C60">
      <w:pPr>
        <w:tabs>
          <w:tab w:val="left" w:pos="1134"/>
        </w:tabs>
        <w:ind w:left="1134"/>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com as tabelas 1 e 2:</w:t>
      </w:r>
    </w:p>
    <w:p w14:paraId="3BE03AF5" w14:textId="244299B4" w:rsidR="00672E95" w:rsidRPr="0032460E" w:rsidRDefault="00672E95" w:rsidP="00EF2C60">
      <w:pPr>
        <w:tabs>
          <w:tab w:val="left" w:pos="1134"/>
        </w:tabs>
        <w:ind w:left="1134"/>
        <w:rPr>
          <w:rFonts w:ascii="Times New Roman" w:eastAsia="Times New Roman" w:hAnsi="Times New Roman" w:cs="Times New Roman"/>
          <w:color w:val="000000"/>
          <w:sz w:val="24"/>
          <w:lang w:eastAsia="pt-BR"/>
        </w:rPr>
      </w:pPr>
    </w:p>
    <w:p w14:paraId="2A0F59EC" w14:textId="0C4B09BE" w:rsidR="00672E95" w:rsidRPr="0032460E" w:rsidRDefault="00672E95" w:rsidP="00EF2C60">
      <w:pPr>
        <w:tabs>
          <w:tab w:val="left" w:pos="1134"/>
        </w:tabs>
        <w:ind w:left="1134"/>
        <w:rPr>
          <w:rFonts w:ascii="Times New Roman" w:hAnsi="Times New Roman" w:cs="Times New Roman"/>
          <w:b/>
          <w:bCs/>
          <w:color w:val="000000"/>
          <w:sz w:val="24"/>
        </w:rPr>
      </w:pPr>
      <w:r w:rsidRPr="0032460E">
        <w:rPr>
          <w:rFonts w:ascii="Times New Roman" w:hAnsi="Times New Roman" w:cs="Times New Roman"/>
          <w:b/>
          <w:bCs/>
          <w:color w:val="000000"/>
          <w:sz w:val="24"/>
        </w:rPr>
        <w:t>Tabela 01</w:t>
      </w:r>
    </w:p>
    <w:tbl>
      <w:tblPr>
        <w:tblStyle w:val="Tabelacomgrade"/>
        <w:tblW w:w="0" w:type="auto"/>
        <w:tblInd w:w="1134" w:type="dxa"/>
        <w:tblLook w:val="04A0" w:firstRow="1" w:lastRow="0" w:firstColumn="1" w:lastColumn="0" w:noHBand="0" w:noVBand="1"/>
      </w:tblPr>
      <w:tblGrid>
        <w:gridCol w:w="923"/>
        <w:gridCol w:w="7004"/>
      </w:tblGrid>
      <w:tr w:rsidR="00672E95" w:rsidRPr="0032460E" w14:paraId="753C769A" w14:textId="77777777" w:rsidTr="00026890">
        <w:tc>
          <w:tcPr>
            <w:tcW w:w="923" w:type="dxa"/>
          </w:tcPr>
          <w:p w14:paraId="304D291D" w14:textId="473EBB0C"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hAnsi="Times New Roman" w:cs="Times New Roman"/>
                <w:b/>
                <w:bCs/>
                <w:color w:val="000000"/>
                <w:sz w:val="24"/>
              </w:rPr>
              <w:t>GRAU</w:t>
            </w:r>
          </w:p>
        </w:tc>
        <w:tc>
          <w:tcPr>
            <w:tcW w:w="7004" w:type="dxa"/>
          </w:tcPr>
          <w:p w14:paraId="1B2F00C0" w14:textId="6FFD9F67"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hAnsi="Times New Roman" w:cs="Times New Roman"/>
                <w:b/>
                <w:bCs/>
                <w:color w:val="000000"/>
                <w:sz w:val="24"/>
              </w:rPr>
              <w:t>CORRESPONDÊNCIA</w:t>
            </w:r>
          </w:p>
        </w:tc>
      </w:tr>
      <w:tr w:rsidR="00672E95" w:rsidRPr="0032460E" w14:paraId="0E72D283" w14:textId="77777777" w:rsidTr="00056FD1">
        <w:tc>
          <w:tcPr>
            <w:tcW w:w="923" w:type="dxa"/>
            <w:vAlign w:val="center"/>
          </w:tcPr>
          <w:p w14:paraId="2B9EDC45" w14:textId="2BEED17D"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01</w:t>
            </w:r>
          </w:p>
        </w:tc>
        <w:tc>
          <w:tcPr>
            <w:tcW w:w="7004" w:type="dxa"/>
          </w:tcPr>
          <w:p w14:paraId="08751351" w14:textId="25DBD910" w:rsidR="00672E95" w:rsidRPr="0032460E" w:rsidRDefault="00672E95" w:rsidP="00EF2C60">
            <w:pPr>
              <w:tabs>
                <w:tab w:val="left" w:pos="1134"/>
              </w:tabs>
              <w:rPr>
                <w:rFonts w:ascii="Times New Roman" w:eastAsia="Times New Roman" w:hAnsi="Times New Roman" w:cs="Times New Roman"/>
                <w:color w:val="000000"/>
                <w:sz w:val="24"/>
                <w:lang w:eastAsia="pt-BR"/>
              </w:rPr>
            </w:pPr>
            <w:r w:rsidRPr="0032460E">
              <w:rPr>
                <w:rFonts w:ascii="Times New Roman" w:hAnsi="Times New Roman" w:cs="Times New Roman"/>
                <w:color w:val="000000"/>
                <w:sz w:val="24"/>
              </w:rPr>
              <w:t>0,2% ao dia sobre o valor mensal do contrato</w:t>
            </w:r>
          </w:p>
        </w:tc>
      </w:tr>
      <w:tr w:rsidR="00672E95" w:rsidRPr="0032460E" w14:paraId="272690E0" w14:textId="77777777" w:rsidTr="00056FD1">
        <w:tc>
          <w:tcPr>
            <w:tcW w:w="923" w:type="dxa"/>
            <w:vAlign w:val="center"/>
          </w:tcPr>
          <w:p w14:paraId="66029506" w14:textId="610CDEFC"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02</w:t>
            </w:r>
          </w:p>
        </w:tc>
        <w:tc>
          <w:tcPr>
            <w:tcW w:w="7004" w:type="dxa"/>
          </w:tcPr>
          <w:p w14:paraId="0C1BF22E" w14:textId="6F87712D" w:rsidR="00672E95" w:rsidRPr="0032460E" w:rsidRDefault="00672E95" w:rsidP="00EF2C60">
            <w:pPr>
              <w:tabs>
                <w:tab w:val="left" w:pos="1134"/>
              </w:tabs>
              <w:rPr>
                <w:rFonts w:ascii="Times New Roman" w:eastAsia="Times New Roman" w:hAnsi="Times New Roman" w:cs="Times New Roman"/>
                <w:color w:val="000000"/>
                <w:sz w:val="24"/>
                <w:lang w:eastAsia="pt-BR"/>
              </w:rPr>
            </w:pPr>
            <w:r w:rsidRPr="0032460E">
              <w:rPr>
                <w:rFonts w:ascii="Times New Roman" w:hAnsi="Times New Roman" w:cs="Times New Roman"/>
                <w:color w:val="000000"/>
                <w:sz w:val="24"/>
              </w:rPr>
              <w:t>0,4% ao dia sobre o valor mensal do contrato</w:t>
            </w:r>
          </w:p>
        </w:tc>
      </w:tr>
      <w:tr w:rsidR="00672E95" w:rsidRPr="0032460E" w14:paraId="43A0AE48" w14:textId="77777777" w:rsidTr="00056FD1">
        <w:tc>
          <w:tcPr>
            <w:tcW w:w="923" w:type="dxa"/>
            <w:vAlign w:val="center"/>
          </w:tcPr>
          <w:p w14:paraId="0D90A3C4" w14:textId="5684CAD9"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03</w:t>
            </w:r>
          </w:p>
        </w:tc>
        <w:tc>
          <w:tcPr>
            <w:tcW w:w="7004" w:type="dxa"/>
          </w:tcPr>
          <w:p w14:paraId="00E74723" w14:textId="496C8CC0" w:rsidR="00672E95" w:rsidRPr="0032460E" w:rsidRDefault="00672E95" w:rsidP="00EF2C60">
            <w:pPr>
              <w:tabs>
                <w:tab w:val="left" w:pos="1134"/>
              </w:tabs>
              <w:rPr>
                <w:rFonts w:ascii="Times New Roman" w:eastAsia="Times New Roman" w:hAnsi="Times New Roman" w:cs="Times New Roman"/>
                <w:color w:val="000000"/>
                <w:sz w:val="24"/>
                <w:lang w:eastAsia="pt-BR"/>
              </w:rPr>
            </w:pPr>
            <w:r w:rsidRPr="0032460E">
              <w:rPr>
                <w:rFonts w:ascii="Times New Roman" w:hAnsi="Times New Roman" w:cs="Times New Roman"/>
                <w:color w:val="000000"/>
                <w:sz w:val="24"/>
              </w:rPr>
              <w:t>0,8% ao dia sobre o valor mensal do contrato</w:t>
            </w:r>
          </w:p>
        </w:tc>
      </w:tr>
      <w:tr w:rsidR="00672E95" w:rsidRPr="0032460E" w14:paraId="68E7A96B" w14:textId="77777777" w:rsidTr="00056FD1">
        <w:tc>
          <w:tcPr>
            <w:tcW w:w="923" w:type="dxa"/>
            <w:vAlign w:val="center"/>
          </w:tcPr>
          <w:p w14:paraId="064ACC37" w14:textId="6727D38E"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04</w:t>
            </w:r>
          </w:p>
        </w:tc>
        <w:tc>
          <w:tcPr>
            <w:tcW w:w="7004" w:type="dxa"/>
          </w:tcPr>
          <w:p w14:paraId="7E890091" w14:textId="4585C111" w:rsidR="00672E95" w:rsidRPr="0032460E" w:rsidRDefault="00672E95" w:rsidP="00EF2C60">
            <w:pPr>
              <w:tabs>
                <w:tab w:val="left" w:pos="1134"/>
              </w:tabs>
              <w:rPr>
                <w:rFonts w:ascii="Times New Roman" w:eastAsia="Times New Roman" w:hAnsi="Times New Roman" w:cs="Times New Roman"/>
                <w:color w:val="000000"/>
                <w:sz w:val="24"/>
                <w:lang w:eastAsia="pt-BR"/>
              </w:rPr>
            </w:pPr>
            <w:r w:rsidRPr="0032460E">
              <w:rPr>
                <w:rFonts w:ascii="Times New Roman" w:hAnsi="Times New Roman" w:cs="Times New Roman"/>
                <w:color w:val="000000"/>
                <w:sz w:val="24"/>
              </w:rPr>
              <w:t>1,6% ao dia sobre o valor mensal do contrato</w:t>
            </w:r>
          </w:p>
        </w:tc>
      </w:tr>
      <w:tr w:rsidR="00672E95" w:rsidRPr="0032460E" w14:paraId="5C3E7E88" w14:textId="77777777" w:rsidTr="00056FD1">
        <w:tc>
          <w:tcPr>
            <w:tcW w:w="923" w:type="dxa"/>
            <w:vAlign w:val="center"/>
          </w:tcPr>
          <w:p w14:paraId="1A5B59B2" w14:textId="5CD60857" w:rsidR="00672E95" w:rsidRPr="0032460E" w:rsidRDefault="00672E95" w:rsidP="00EF2C60">
            <w:pPr>
              <w:tabs>
                <w:tab w:val="left" w:pos="1134"/>
              </w:tabs>
              <w:jc w:val="center"/>
              <w:rPr>
                <w:rFonts w:ascii="Times New Roman" w:eastAsia="Times New Roman" w:hAnsi="Times New Roman" w:cs="Times New Roman"/>
                <w:color w:val="000000"/>
                <w:sz w:val="24"/>
                <w:lang w:eastAsia="pt-BR"/>
              </w:rPr>
            </w:pPr>
            <w:r w:rsidRPr="0032460E">
              <w:rPr>
                <w:rFonts w:ascii="Times New Roman" w:eastAsia="Times New Roman" w:hAnsi="Times New Roman" w:cs="Times New Roman"/>
                <w:color w:val="000000"/>
                <w:sz w:val="24"/>
                <w:lang w:eastAsia="pt-BR"/>
              </w:rPr>
              <w:t>05</w:t>
            </w:r>
          </w:p>
        </w:tc>
        <w:tc>
          <w:tcPr>
            <w:tcW w:w="7004" w:type="dxa"/>
          </w:tcPr>
          <w:p w14:paraId="3D8CC3C0" w14:textId="17DEAEF1" w:rsidR="00672E95" w:rsidRPr="0032460E" w:rsidRDefault="00672E95" w:rsidP="00EF2C60">
            <w:pPr>
              <w:tabs>
                <w:tab w:val="left" w:pos="1134"/>
              </w:tabs>
              <w:rPr>
                <w:rFonts w:ascii="Times New Roman" w:eastAsia="Times New Roman" w:hAnsi="Times New Roman" w:cs="Times New Roman"/>
                <w:color w:val="000000"/>
                <w:sz w:val="24"/>
                <w:lang w:eastAsia="pt-BR"/>
              </w:rPr>
            </w:pPr>
            <w:r w:rsidRPr="0032460E">
              <w:rPr>
                <w:rFonts w:ascii="Times New Roman" w:hAnsi="Times New Roman" w:cs="Times New Roman"/>
                <w:color w:val="000000"/>
                <w:sz w:val="24"/>
              </w:rPr>
              <w:t>3,2% ao dia sobre o valor mensal do contrato</w:t>
            </w:r>
          </w:p>
        </w:tc>
      </w:tr>
    </w:tbl>
    <w:p w14:paraId="4CDC8078" w14:textId="77777777" w:rsidR="00672E95" w:rsidRPr="0032460E" w:rsidRDefault="00672E95" w:rsidP="00EF2C60">
      <w:pPr>
        <w:tabs>
          <w:tab w:val="left" w:pos="1134"/>
        </w:tabs>
        <w:ind w:left="1134"/>
        <w:rPr>
          <w:rFonts w:ascii="Times New Roman" w:eastAsia="Times New Roman" w:hAnsi="Times New Roman" w:cs="Times New Roman"/>
          <w:color w:val="000000"/>
          <w:sz w:val="24"/>
          <w:lang w:eastAsia="pt-BR"/>
        </w:rPr>
      </w:pPr>
    </w:p>
    <w:p w14:paraId="605CF114" w14:textId="6600547F" w:rsidR="00672E95" w:rsidRPr="0032460E" w:rsidRDefault="00672E95" w:rsidP="00EF2C60">
      <w:pPr>
        <w:tabs>
          <w:tab w:val="left" w:pos="1134"/>
        </w:tabs>
        <w:ind w:left="1134"/>
        <w:rPr>
          <w:rFonts w:ascii="Times New Roman" w:hAnsi="Times New Roman" w:cs="Times New Roman"/>
          <w:b/>
          <w:bCs/>
          <w:color w:val="000000"/>
          <w:sz w:val="24"/>
        </w:rPr>
      </w:pPr>
      <w:r w:rsidRPr="0032460E">
        <w:rPr>
          <w:rFonts w:ascii="Times New Roman" w:hAnsi="Times New Roman" w:cs="Times New Roman"/>
          <w:b/>
          <w:bCs/>
          <w:color w:val="000000"/>
          <w:sz w:val="24"/>
        </w:rPr>
        <w:t>Tabela 02</w:t>
      </w:r>
    </w:p>
    <w:tbl>
      <w:tblPr>
        <w:tblStyle w:val="Tabelacomgrade"/>
        <w:tblW w:w="0" w:type="auto"/>
        <w:tblInd w:w="1134" w:type="dxa"/>
        <w:tblLook w:val="04A0" w:firstRow="1" w:lastRow="0" w:firstColumn="1" w:lastColumn="0" w:noHBand="0" w:noVBand="1"/>
      </w:tblPr>
      <w:tblGrid>
        <w:gridCol w:w="857"/>
        <w:gridCol w:w="5814"/>
        <w:gridCol w:w="1256"/>
      </w:tblGrid>
      <w:tr w:rsidR="00862EB1" w:rsidRPr="0032460E" w14:paraId="1A9CB489" w14:textId="77777777" w:rsidTr="00F22FC7">
        <w:tc>
          <w:tcPr>
            <w:tcW w:w="7927" w:type="dxa"/>
            <w:gridSpan w:val="3"/>
          </w:tcPr>
          <w:p w14:paraId="55E3AE25" w14:textId="24A98B58" w:rsidR="00862EB1" w:rsidRPr="0032460E" w:rsidRDefault="00862EB1" w:rsidP="00EF2C60">
            <w:pPr>
              <w:tabs>
                <w:tab w:val="left" w:pos="1134"/>
              </w:tabs>
              <w:jc w:val="center"/>
              <w:rPr>
                <w:rFonts w:ascii="Times New Roman" w:hAnsi="Times New Roman" w:cs="Times New Roman"/>
                <w:b/>
                <w:bCs/>
                <w:color w:val="000000"/>
                <w:sz w:val="24"/>
              </w:rPr>
            </w:pPr>
            <w:r w:rsidRPr="0032460E">
              <w:rPr>
                <w:rFonts w:ascii="Times New Roman" w:hAnsi="Times New Roman" w:cs="Times New Roman"/>
                <w:b/>
                <w:bCs/>
                <w:color w:val="000000"/>
                <w:sz w:val="24"/>
              </w:rPr>
              <w:t>INFRAÇÃO</w:t>
            </w:r>
          </w:p>
        </w:tc>
      </w:tr>
      <w:tr w:rsidR="00862EB1" w:rsidRPr="0032460E" w14:paraId="63648FD4" w14:textId="77777777" w:rsidTr="00026890">
        <w:tc>
          <w:tcPr>
            <w:tcW w:w="857" w:type="dxa"/>
          </w:tcPr>
          <w:p w14:paraId="08C69F40" w14:textId="561F027C" w:rsidR="00862EB1" w:rsidRPr="00026890" w:rsidRDefault="00862EB1" w:rsidP="00EF2C60">
            <w:pPr>
              <w:tabs>
                <w:tab w:val="left" w:pos="1134"/>
              </w:tabs>
              <w:jc w:val="center"/>
              <w:rPr>
                <w:rFonts w:ascii="Times New Roman" w:hAnsi="Times New Roman" w:cs="Times New Roman"/>
                <w:b/>
                <w:bCs/>
                <w:color w:val="000000"/>
                <w:sz w:val="24"/>
              </w:rPr>
            </w:pPr>
            <w:r w:rsidRPr="00026890">
              <w:rPr>
                <w:rFonts w:ascii="Times New Roman" w:hAnsi="Times New Roman" w:cs="Times New Roman"/>
                <w:b/>
                <w:bCs/>
                <w:color w:val="000000"/>
                <w:sz w:val="24"/>
              </w:rPr>
              <w:t>ITEM</w:t>
            </w:r>
          </w:p>
        </w:tc>
        <w:tc>
          <w:tcPr>
            <w:tcW w:w="5814" w:type="dxa"/>
          </w:tcPr>
          <w:p w14:paraId="46D8058F" w14:textId="61D84D6D" w:rsidR="00862EB1" w:rsidRPr="00026890" w:rsidRDefault="00862EB1" w:rsidP="00EF2C60">
            <w:pPr>
              <w:tabs>
                <w:tab w:val="left" w:pos="1134"/>
              </w:tabs>
              <w:jc w:val="center"/>
              <w:rPr>
                <w:rFonts w:ascii="Times New Roman" w:hAnsi="Times New Roman" w:cs="Times New Roman"/>
                <w:b/>
                <w:bCs/>
                <w:color w:val="000000"/>
                <w:sz w:val="24"/>
              </w:rPr>
            </w:pPr>
            <w:r w:rsidRPr="00026890">
              <w:rPr>
                <w:rFonts w:ascii="Times New Roman" w:hAnsi="Times New Roman" w:cs="Times New Roman"/>
                <w:b/>
                <w:bCs/>
                <w:color w:val="000000"/>
                <w:sz w:val="24"/>
              </w:rPr>
              <w:t>DESCRIÇÃO</w:t>
            </w:r>
          </w:p>
        </w:tc>
        <w:tc>
          <w:tcPr>
            <w:tcW w:w="1256" w:type="dxa"/>
          </w:tcPr>
          <w:p w14:paraId="685A1856" w14:textId="43140111" w:rsidR="00862EB1" w:rsidRPr="00026890" w:rsidRDefault="00862EB1" w:rsidP="00EF2C60">
            <w:pPr>
              <w:tabs>
                <w:tab w:val="left" w:pos="1134"/>
              </w:tabs>
              <w:jc w:val="center"/>
              <w:rPr>
                <w:rFonts w:ascii="Times New Roman" w:hAnsi="Times New Roman" w:cs="Times New Roman"/>
                <w:b/>
                <w:bCs/>
                <w:color w:val="000000"/>
                <w:sz w:val="24"/>
              </w:rPr>
            </w:pPr>
            <w:r w:rsidRPr="00026890">
              <w:rPr>
                <w:rFonts w:ascii="Times New Roman" w:hAnsi="Times New Roman" w:cs="Times New Roman"/>
                <w:b/>
                <w:bCs/>
                <w:color w:val="000000"/>
                <w:sz w:val="24"/>
              </w:rPr>
              <w:t>GRAU</w:t>
            </w:r>
          </w:p>
        </w:tc>
      </w:tr>
      <w:tr w:rsidR="00862EB1" w:rsidRPr="0032460E" w14:paraId="13DFAE94" w14:textId="77777777" w:rsidTr="00056FD1">
        <w:tc>
          <w:tcPr>
            <w:tcW w:w="857" w:type="dxa"/>
            <w:vAlign w:val="center"/>
          </w:tcPr>
          <w:p w14:paraId="23EEAA22" w14:textId="58FD290F"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01</w:t>
            </w:r>
          </w:p>
        </w:tc>
        <w:tc>
          <w:tcPr>
            <w:tcW w:w="5814" w:type="dxa"/>
          </w:tcPr>
          <w:p w14:paraId="1601A655" w14:textId="6954424B" w:rsidR="00862EB1" w:rsidRPr="0032460E" w:rsidRDefault="00793831" w:rsidP="00EF2C60">
            <w:pPr>
              <w:rPr>
                <w:rFonts w:ascii="Times New Roman" w:hAnsi="Times New Roman" w:cs="Times New Roman"/>
                <w:color w:val="000000"/>
                <w:sz w:val="24"/>
              </w:rPr>
            </w:pPr>
            <w:r w:rsidRPr="00793831">
              <w:rPr>
                <w:rFonts w:ascii="Times New Roman" w:eastAsia="Times New Roman" w:hAnsi="Times New Roman" w:cs="Times New Roman"/>
                <w:color w:val="000000"/>
                <w:sz w:val="24"/>
                <w:lang w:eastAsia="pt-BR"/>
              </w:rPr>
              <w:t>Permitir situação que crie a possibilidade de causar dano</w:t>
            </w:r>
            <w:r w:rsidR="00026890">
              <w:rPr>
                <w:rFonts w:ascii="Times New Roman" w:eastAsia="Times New Roman" w:hAnsi="Times New Roman" w:cs="Times New Roman"/>
                <w:color w:val="000000"/>
                <w:sz w:val="24"/>
                <w:lang w:eastAsia="pt-BR"/>
              </w:rPr>
              <w:t xml:space="preserve"> </w:t>
            </w:r>
            <w:r w:rsidRPr="00793831">
              <w:rPr>
                <w:rFonts w:ascii="Times New Roman" w:eastAsia="Times New Roman" w:hAnsi="Times New Roman" w:cs="Times New Roman"/>
                <w:color w:val="000000"/>
                <w:sz w:val="24"/>
                <w:lang w:eastAsia="pt-BR"/>
              </w:rPr>
              <w:t>físico, lesão corporal ou consequências</w:t>
            </w:r>
            <w:r w:rsidR="0032460E" w:rsidRPr="0032460E">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 xml:space="preserve">letais, </w:t>
            </w:r>
            <w:r w:rsidR="0032460E" w:rsidRPr="0032460E">
              <w:rPr>
                <w:rFonts w:ascii="Times New Roman" w:hAnsi="Times New Roman" w:cs="Times New Roman"/>
                <w:color w:val="000000"/>
                <w:sz w:val="24"/>
              </w:rPr>
              <w:t>por</w:t>
            </w:r>
            <w:r w:rsidR="00026890">
              <w:rPr>
                <w:rFonts w:ascii="Times New Roman" w:hAnsi="Times New Roman" w:cs="Times New Roman"/>
                <w:color w:val="000000"/>
                <w:sz w:val="24"/>
              </w:rPr>
              <w:t xml:space="preserve"> </w:t>
            </w:r>
            <w:r w:rsidR="0032460E" w:rsidRPr="0032460E">
              <w:rPr>
                <w:rFonts w:ascii="Times New Roman" w:hAnsi="Times New Roman" w:cs="Times New Roman"/>
                <w:color w:val="000000"/>
                <w:sz w:val="24"/>
              </w:rPr>
              <w:t>ocorrência;</w:t>
            </w:r>
          </w:p>
        </w:tc>
        <w:tc>
          <w:tcPr>
            <w:tcW w:w="1256" w:type="dxa"/>
            <w:vAlign w:val="center"/>
          </w:tcPr>
          <w:p w14:paraId="5856C566" w14:textId="4868F964"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05</w:t>
            </w:r>
          </w:p>
        </w:tc>
      </w:tr>
      <w:tr w:rsidR="00862EB1" w:rsidRPr="0032460E" w14:paraId="6BDB9474" w14:textId="77777777" w:rsidTr="00056FD1">
        <w:tc>
          <w:tcPr>
            <w:tcW w:w="857" w:type="dxa"/>
            <w:vAlign w:val="center"/>
          </w:tcPr>
          <w:p w14:paraId="0739130D" w14:textId="0BD55D3A"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lastRenderedPageBreak/>
              <w:t>02</w:t>
            </w:r>
          </w:p>
        </w:tc>
        <w:tc>
          <w:tcPr>
            <w:tcW w:w="5814" w:type="dxa"/>
          </w:tcPr>
          <w:p w14:paraId="339C7E70" w14:textId="3E15DE3B"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Suspender ou interromper, salvo motivo de força maior ou</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caso fortuito, os serviços contratuais por dia e por unidade</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de atendimento;</w:t>
            </w:r>
          </w:p>
        </w:tc>
        <w:tc>
          <w:tcPr>
            <w:tcW w:w="1256" w:type="dxa"/>
            <w:vAlign w:val="center"/>
          </w:tcPr>
          <w:p w14:paraId="15AB68AE" w14:textId="35E7114C"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04</w:t>
            </w:r>
          </w:p>
        </w:tc>
      </w:tr>
      <w:tr w:rsidR="00862EB1" w:rsidRPr="0032460E" w14:paraId="1FA3CDB1" w14:textId="77777777" w:rsidTr="00056FD1">
        <w:tc>
          <w:tcPr>
            <w:tcW w:w="857" w:type="dxa"/>
            <w:vAlign w:val="center"/>
          </w:tcPr>
          <w:p w14:paraId="61DB1DA6" w14:textId="55581535"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03</w:t>
            </w:r>
          </w:p>
        </w:tc>
        <w:tc>
          <w:tcPr>
            <w:tcW w:w="5814" w:type="dxa"/>
          </w:tcPr>
          <w:p w14:paraId="2E0D5EB8" w14:textId="2CF190E7"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Manter funcionário sem qualificação para executar os</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serviços contratados, por empregado e por dia;</w:t>
            </w:r>
          </w:p>
        </w:tc>
        <w:tc>
          <w:tcPr>
            <w:tcW w:w="1256" w:type="dxa"/>
            <w:vAlign w:val="center"/>
          </w:tcPr>
          <w:p w14:paraId="51F78485" w14:textId="21CEB3AA"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03</w:t>
            </w:r>
          </w:p>
        </w:tc>
      </w:tr>
      <w:tr w:rsidR="00862EB1" w:rsidRPr="0032460E" w14:paraId="3DB9DFB3" w14:textId="77777777" w:rsidTr="00056FD1">
        <w:tc>
          <w:tcPr>
            <w:tcW w:w="857" w:type="dxa"/>
            <w:vAlign w:val="center"/>
          </w:tcPr>
          <w:p w14:paraId="6A16BDF0" w14:textId="406D4832"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04</w:t>
            </w:r>
          </w:p>
        </w:tc>
        <w:tc>
          <w:tcPr>
            <w:tcW w:w="5814" w:type="dxa"/>
          </w:tcPr>
          <w:p w14:paraId="05819AB3" w14:textId="1388A324" w:rsidR="00862EB1" w:rsidRPr="0032460E" w:rsidRDefault="0032460E" w:rsidP="00EF2C60">
            <w:pPr>
              <w:tabs>
                <w:tab w:val="left" w:pos="1134"/>
              </w:tabs>
              <w:rPr>
                <w:rFonts w:ascii="Times New Roman" w:hAnsi="Times New Roman" w:cs="Times New Roman"/>
                <w:color w:val="000000"/>
                <w:sz w:val="24"/>
              </w:rPr>
            </w:pPr>
            <w:r w:rsidRPr="0032460E">
              <w:rPr>
                <w:rFonts w:ascii="Times New Roman" w:hAnsi="Times New Roman" w:cs="Times New Roman"/>
                <w:color w:val="000000"/>
                <w:sz w:val="24"/>
              </w:rPr>
              <w:t>Recusar-se a executar serviço determinado pela</w:t>
            </w:r>
            <w:r w:rsidR="00026890">
              <w:rPr>
                <w:rFonts w:ascii="Times New Roman" w:hAnsi="Times New Roman" w:cs="Times New Roman"/>
                <w:color w:val="000000"/>
                <w:sz w:val="24"/>
              </w:rPr>
              <w:t xml:space="preserve"> </w:t>
            </w:r>
            <w:r w:rsidRPr="0032460E">
              <w:rPr>
                <w:rFonts w:ascii="Times New Roman" w:hAnsi="Times New Roman" w:cs="Times New Roman"/>
                <w:color w:val="000000"/>
                <w:sz w:val="24"/>
              </w:rPr>
              <w:t>fiscalização, por serviço e por dia;</w:t>
            </w:r>
          </w:p>
        </w:tc>
        <w:tc>
          <w:tcPr>
            <w:tcW w:w="1256" w:type="dxa"/>
            <w:vAlign w:val="center"/>
          </w:tcPr>
          <w:p w14:paraId="581877D4" w14:textId="557B2ED0"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02</w:t>
            </w:r>
          </w:p>
        </w:tc>
      </w:tr>
      <w:tr w:rsidR="00862EB1" w:rsidRPr="0032460E" w14:paraId="0197E66D" w14:textId="77777777" w:rsidTr="00056FD1">
        <w:tc>
          <w:tcPr>
            <w:tcW w:w="857" w:type="dxa"/>
            <w:vAlign w:val="center"/>
          </w:tcPr>
          <w:p w14:paraId="1EC7AE25" w14:textId="70994D80"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05</w:t>
            </w:r>
          </w:p>
        </w:tc>
        <w:tc>
          <w:tcPr>
            <w:tcW w:w="5814" w:type="dxa"/>
          </w:tcPr>
          <w:p w14:paraId="6D708C4B" w14:textId="54240B08"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Retirar funcionários ou encarregados do serviço durante 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expediente, sem a anuência prévia do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CONTRATANTE, por empregado e por dia;</w:t>
            </w:r>
          </w:p>
        </w:tc>
        <w:tc>
          <w:tcPr>
            <w:tcW w:w="1256" w:type="dxa"/>
            <w:vAlign w:val="center"/>
          </w:tcPr>
          <w:p w14:paraId="11C304B2" w14:textId="64376812"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03</w:t>
            </w:r>
          </w:p>
        </w:tc>
      </w:tr>
      <w:tr w:rsidR="0032460E" w:rsidRPr="0032460E" w14:paraId="43B55D85" w14:textId="77777777" w:rsidTr="00905AD9">
        <w:tc>
          <w:tcPr>
            <w:tcW w:w="7927" w:type="dxa"/>
            <w:gridSpan w:val="3"/>
          </w:tcPr>
          <w:p w14:paraId="1F34B2A0" w14:textId="11152CDD" w:rsidR="0032460E"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b/>
                <w:bCs/>
                <w:color w:val="000000"/>
                <w:sz w:val="24"/>
              </w:rPr>
              <w:t>Para os itens a seguir, deixar de:</w:t>
            </w:r>
          </w:p>
        </w:tc>
      </w:tr>
      <w:tr w:rsidR="00862EB1" w:rsidRPr="0032460E" w14:paraId="4D280E56" w14:textId="77777777" w:rsidTr="00056FD1">
        <w:tc>
          <w:tcPr>
            <w:tcW w:w="857" w:type="dxa"/>
            <w:vAlign w:val="center"/>
          </w:tcPr>
          <w:p w14:paraId="3B6F9B32" w14:textId="27E7DB99"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06</w:t>
            </w:r>
          </w:p>
        </w:tc>
        <w:tc>
          <w:tcPr>
            <w:tcW w:w="5814" w:type="dxa"/>
          </w:tcPr>
          <w:p w14:paraId="43A19E76" w14:textId="660F2F38"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Registrar e controlar, diariamente, a assiduidade e a</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pontualidade de seu pessoal, por funcionário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e por</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dia;</w:t>
            </w:r>
          </w:p>
        </w:tc>
        <w:tc>
          <w:tcPr>
            <w:tcW w:w="1256" w:type="dxa"/>
            <w:vAlign w:val="center"/>
          </w:tcPr>
          <w:p w14:paraId="2A48FD3E" w14:textId="6FB4C92E"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01</w:t>
            </w:r>
          </w:p>
        </w:tc>
      </w:tr>
      <w:tr w:rsidR="00862EB1" w:rsidRPr="0032460E" w14:paraId="6DA4C108" w14:textId="77777777" w:rsidTr="00056FD1">
        <w:tc>
          <w:tcPr>
            <w:tcW w:w="857" w:type="dxa"/>
            <w:vAlign w:val="center"/>
          </w:tcPr>
          <w:p w14:paraId="23B2926C" w14:textId="28CE538B"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07</w:t>
            </w:r>
          </w:p>
        </w:tc>
        <w:tc>
          <w:tcPr>
            <w:tcW w:w="5814" w:type="dxa"/>
          </w:tcPr>
          <w:p w14:paraId="14A805E4" w14:textId="01F765BE" w:rsidR="00862EB1" w:rsidRPr="0032460E" w:rsidRDefault="0032460E" w:rsidP="00EF2C60">
            <w:pPr>
              <w:tabs>
                <w:tab w:val="left" w:pos="1134"/>
              </w:tabs>
              <w:rPr>
                <w:rFonts w:ascii="Times New Roman" w:hAnsi="Times New Roman" w:cs="Times New Roman"/>
                <w:color w:val="000000"/>
                <w:sz w:val="24"/>
              </w:rPr>
            </w:pPr>
            <w:r w:rsidRPr="0032460E">
              <w:rPr>
                <w:rFonts w:ascii="Times New Roman" w:hAnsi="Times New Roman" w:cs="Times New Roman"/>
                <w:color w:val="000000"/>
                <w:sz w:val="24"/>
              </w:rPr>
              <w:t>Cumprir determinação formal ou instrução complementar</w:t>
            </w:r>
            <w:r w:rsidR="00026890">
              <w:rPr>
                <w:rFonts w:ascii="Times New Roman" w:hAnsi="Times New Roman" w:cs="Times New Roman"/>
                <w:color w:val="000000"/>
                <w:sz w:val="24"/>
              </w:rPr>
              <w:t xml:space="preserve"> </w:t>
            </w:r>
            <w:r w:rsidRPr="0032460E">
              <w:rPr>
                <w:rFonts w:ascii="Times New Roman" w:hAnsi="Times New Roman" w:cs="Times New Roman"/>
                <w:color w:val="000000"/>
                <w:sz w:val="24"/>
              </w:rPr>
              <w:t>do órgão fiscalizador, por ocorrência;</w:t>
            </w:r>
          </w:p>
        </w:tc>
        <w:tc>
          <w:tcPr>
            <w:tcW w:w="1256" w:type="dxa"/>
            <w:vAlign w:val="center"/>
          </w:tcPr>
          <w:p w14:paraId="0CF6A857" w14:textId="09424BA3"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02</w:t>
            </w:r>
          </w:p>
        </w:tc>
      </w:tr>
      <w:tr w:rsidR="00862EB1" w:rsidRPr="0032460E" w14:paraId="31BDC32C" w14:textId="77777777" w:rsidTr="00056FD1">
        <w:tc>
          <w:tcPr>
            <w:tcW w:w="857" w:type="dxa"/>
            <w:vAlign w:val="center"/>
          </w:tcPr>
          <w:p w14:paraId="2E5739EB" w14:textId="3EC3C92F"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08</w:t>
            </w:r>
          </w:p>
        </w:tc>
        <w:tc>
          <w:tcPr>
            <w:tcW w:w="5814" w:type="dxa"/>
          </w:tcPr>
          <w:p w14:paraId="6355B892" w14:textId="406F2824"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Substituir empregado que se conduza de modo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inconveniente ou não atenda às necessidades do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serviço, por funcionário e por dia;</w:t>
            </w:r>
          </w:p>
        </w:tc>
        <w:tc>
          <w:tcPr>
            <w:tcW w:w="1256" w:type="dxa"/>
            <w:vAlign w:val="center"/>
          </w:tcPr>
          <w:p w14:paraId="6A96AED3" w14:textId="2811A0FB"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01</w:t>
            </w:r>
          </w:p>
        </w:tc>
      </w:tr>
      <w:tr w:rsidR="00862EB1" w:rsidRPr="0032460E" w14:paraId="513ECE84" w14:textId="77777777" w:rsidTr="00056FD1">
        <w:tc>
          <w:tcPr>
            <w:tcW w:w="857" w:type="dxa"/>
            <w:vAlign w:val="center"/>
          </w:tcPr>
          <w:p w14:paraId="118CA769" w14:textId="2F56E812"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09</w:t>
            </w:r>
          </w:p>
        </w:tc>
        <w:tc>
          <w:tcPr>
            <w:tcW w:w="5814" w:type="dxa"/>
          </w:tcPr>
          <w:p w14:paraId="5BFF29D4" w14:textId="1EB161CD"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Cumprir quaisquer dos itens do Edital e seus Anexos não</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previstos nesta tabela de multas, após</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reincidência formalmente notificada pelo órgão fiscalizador, por item e</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por ocorrência;</w:t>
            </w:r>
          </w:p>
        </w:tc>
        <w:tc>
          <w:tcPr>
            <w:tcW w:w="1256" w:type="dxa"/>
            <w:vAlign w:val="center"/>
          </w:tcPr>
          <w:p w14:paraId="66F49D2E" w14:textId="4F8B5AD0"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03</w:t>
            </w:r>
          </w:p>
        </w:tc>
      </w:tr>
      <w:tr w:rsidR="00862EB1" w:rsidRPr="0032460E" w14:paraId="111E8F90" w14:textId="77777777" w:rsidTr="00056FD1">
        <w:tc>
          <w:tcPr>
            <w:tcW w:w="857" w:type="dxa"/>
            <w:vAlign w:val="center"/>
          </w:tcPr>
          <w:p w14:paraId="0F72F0DF" w14:textId="27198C6F"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10</w:t>
            </w:r>
          </w:p>
        </w:tc>
        <w:tc>
          <w:tcPr>
            <w:tcW w:w="5814" w:type="dxa"/>
          </w:tcPr>
          <w:p w14:paraId="478F609F" w14:textId="5A17144D" w:rsidR="00862EB1" w:rsidRPr="0032460E" w:rsidRDefault="0032460E" w:rsidP="00EF2C60">
            <w:pPr>
              <w:tabs>
                <w:tab w:val="left" w:pos="1134"/>
              </w:tabs>
              <w:rPr>
                <w:rFonts w:ascii="Times New Roman" w:hAnsi="Times New Roman" w:cs="Times New Roman"/>
                <w:color w:val="000000"/>
                <w:sz w:val="24"/>
              </w:rPr>
            </w:pPr>
            <w:r w:rsidRPr="0032460E">
              <w:rPr>
                <w:rFonts w:ascii="Times New Roman" w:hAnsi="Times New Roman" w:cs="Times New Roman"/>
                <w:color w:val="000000"/>
                <w:sz w:val="24"/>
              </w:rPr>
              <w:t>Indicar e manter durante a execução do contrato os</w:t>
            </w:r>
            <w:r w:rsidR="00026890">
              <w:rPr>
                <w:rFonts w:ascii="Times New Roman" w:hAnsi="Times New Roman" w:cs="Times New Roman"/>
                <w:color w:val="000000"/>
                <w:sz w:val="24"/>
              </w:rPr>
              <w:t xml:space="preserve"> </w:t>
            </w:r>
            <w:r w:rsidRPr="0032460E">
              <w:rPr>
                <w:rFonts w:ascii="Times New Roman" w:hAnsi="Times New Roman" w:cs="Times New Roman"/>
                <w:color w:val="000000"/>
                <w:sz w:val="24"/>
              </w:rPr>
              <w:t>prepostos previstos no edital/contrato;</w:t>
            </w:r>
          </w:p>
        </w:tc>
        <w:tc>
          <w:tcPr>
            <w:tcW w:w="1256" w:type="dxa"/>
            <w:vAlign w:val="center"/>
          </w:tcPr>
          <w:p w14:paraId="627A83C9" w14:textId="7FBF100F"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01</w:t>
            </w:r>
          </w:p>
        </w:tc>
      </w:tr>
      <w:tr w:rsidR="00862EB1" w:rsidRPr="0032460E" w14:paraId="2D982AC3" w14:textId="77777777" w:rsidTr="00056FD1">
        <w:tc>
          <w:tcPr>
            <w:tcW w:w="857" w:type="dxa"/>
            <w:vAlign w:val="center"/>
          </w:tcPr>
          <w:p w14:paraId="5525E7D5" w14:textId="5776E21F" w:rsidR="00862EB1" w:rsidRPr="0032460E" w:rsidRDefault="00862EB1"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11</w:t>
            </w:r>
          </w:p>
        </w:tc>
        <w:tc>
          <w:tcPr>
            <w:tcW w:w="5814" w:type="dxa"/>
          </w:tcPr>
          <w:p w14:paraId="2A3BA80D" w14:textId="357771A6" w:rsidR="00862EB1" w:rsidRPr="0032460E" w:rsidRDefault="0032460E" w:rsidP="00EF2C60">
            <w:pPr>
              <w:rPr>
                <w:rFonts w:ascii="Times New Roman" w:hAnsi="Times New Roman" w:cs="Times New Roman"/>
                <w:color w:val="000000"/>
                <w:sz w:val="24"/>
              </w:rPr>
            </w:pPr>
            <w:r w:rsidRPr="0032460E">
              <w:rPr>
                <w:rFonts w:ascii="Times New Roman" w:eastAsia="Times New Roman" w:hAnsi="Times New Roman" w:cs="Times New Roman"/>
                <w:color w:val="000000"/>
                <w:sz w:val="24"/>
                <w:lang w:eastAsia="pt-BR"/>
              </w:rPr>
              <w:t>Providenciar treinamento para seus funcionários conforme</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previsto na relação de obrigações da</w:t>
            </w:r>
            <w:r w:rsidR="00026890">
              <w:rPr>
                <w:rFonts w:ascii="Times New Roman" w:eastAsia="Times New Roman" w:hAnsi="Times New Roman" w:cs="Times New Roman"/>
                <w:color w:val="000000"/>
                <w:sz w:val="24"/>
                <w:lang w:eastAsia="pt-BR"/>
              </w:rPr>
              <w:t xml:space="preserve"> </w:t>
            </w:r>
            <w:r w:rsidRPr="0032460E">
              <w:rPr>
                <w:rFonts w:ascii="Times New Roman" w:eastAsia="Times New Roman" w:hAnsi="Times New Roman" w:cs="Times New Roman"/>
                <w:color w:val="000000"/>
                <w:sz w:val="24"/>
                <w:lang w:eastAsia="pt-BR"/>
              </w:rPr>
              <w:t>CONTRATADA;</w:t>
            </w:r>
          </w:p>
        </w:tc>
        <w:tc>
          <w:tcPr>
            <w:tcW w:w="1256" w:type="dxa"/>
            <w:vAlign w:val="center"/>
          </w:tcPr>
          <w:p w14:paraId="4DAAD41D" w14:textId="7EDA6B9E" w:rsidR="00862EB1" w:rsidRPr="0032460E" w:rsidRDefault="0032460E" w:rsidP="00EF2C60">
            <w:pPr>
              <w:tabs>
                <w:tab w:val="left" w:pos="1134"/>
              </w:tabs>
              <w:jc w:val="center"/>
              <w:rPr>
                <w:rFonts w:ascii="Times New Roman" w:hAnsi="Times New Roman" w:cs="Times New Roman"/>
                <w:color w:val="000000"/>
                <w:sz w:val="24"/>
              </w:rPr>
            </w:pPr>
            <w:r w:rsidRPr="0032460E">
              <w:rPr>
                <w:rFonts w:ascii="Times New Roman" w:hAnsi="Times New Roman" w:cs="Times New Roman"/>
                <w:color w:val="000000"/>
                <w:sz w:val="24"/>
              </w:rPr>
              <w:t>01</w:t>
            </w:r>
          </w:p>
        </w:tc>
      </w:tr>
    </w:tbl>
    <w:p w14:paraId="0CD65D80" w14:textId="08D87BDC" w:rsidR="00672E95" w:rsidRPr="00EF2C60" w:rsidRDefault="00672E95" w:rsidP="00EF2C60">
      <w:pPr>
        <w:tabs>
          <w:tab w:val="left" w:pos="1134"/>
        </w:tabs>
        <w:ind w:left="1134"/>
        <w:rPr>
          <w:rFonts w:ascii="Times New Roman" w:hAnsi="Times New Roman" w:cs="Times New Roman"/>
          <w:b/>
          <w:bCs/>
          <w:color w:val="000000"/>
          <w:sz w:val="24"/>
        </w:rPr>
      </w:pPr>
    </w:p>
    <w:p w14:paraId="3DDFABF8" w14:textId="05B052DC" w:rsidR="00EF2C60" w:rsidRDefault="00EF2C60" w:rsidP="00EF2C60">
      <w:pPr>
        <w:pStyle w:val="Ttulo2"/>
      </w:pPr>
      <w:r w:rsidRPr="00EF2C60">
        <w:t>Também ficam sujeitas às penalidades do art. 83 da Lei nº 13.303/2016, as empresas ou</w:t>
      </w:r>
      <w:r>
        <w:t xml:space="preserve"> </w:t>
      </w:r>
      <w:r w:rsidRPr="00EF2C60">
        <w:t>profissionais que:</w:t>
      </w:r>
    </w:p>
    <w:p w14:paraId="586763B7" w14:textId="77777777" w:rsidR="00EF2C60" w:rsidRPr="00EF2C60" w:rsidRDefault="00EF2C60" w:rsidP="00EF2C60">
      <w:pPr>
        <w:rPr>
          <w:lang w:eastAsia="pt-BR"/>
        </w:rPr>
      </w:pPr>
    </w:p>
    <w:p w14:paraId="32BB673B" w14:textId="299BB6AF" w:rsidR="00EF2C60" w:rsidRDefault="00EF2C60" w:rsidP="00EF2C60">
      <w:pPr>
        <w:pStyle w:val="Ttulo3"/>
      </w:pPr>
      <w:r w:rsidRPr="00EF2C60">
        <w:t>Tenham sofrido condenação definitiva por praticar, por meio dolosos, fraude fiscal no</w:t>
      </w:r>
      <w:r>
        <w:t xml:space="preserve"> </w:t>
      </w:r>
      <w:r w:rsidRPr="00EF2C60">
        <w:t>recolhimento de quaisquer tributos;</w:t>
      </w:r>
    </w:p>
    <w:p w14:paraId="55BC108E" w14:textId="77777777" w:rsidR="007422BB" w:rsidRPr="00EF2C60" w:rsidRDefault="007422BB" w:rsidP="007422BB">
      <w:pPr>
        <w:rPr>
          <w:lang w:eastAsia="pt-BR"/>
        </w:rPr>
      </w:pPr>
    </w:p>
    <w:p w14:paraId="5A74189A" w14:textId="2AD409E4" w:rsidR="00EF2C60" w:rsidRDefault="00EF2C60" w:rsidP="00EF2C60">
      <w:pPr>
        <w:pStyle w:val="Ttulo3"/>
      </w:pPr>
      <w:r w:rsidRPr="00EF2C60">
        <w:t>Tenham praticado atos ilícitos visando a frustrar os objetivos da licitação;</w:t>
      </w:r>
    </w:p>
    <w:p w14:paraId="238C3A02" w14:textId="77777777" w:rsidR="007422BB" w:rsidRPr="007422BB" w:rsidRDefault="007422BB" w:rsidP="007422BB">
      <w:pPr>
        <w:rPr>
          <w:lang w:eastAsia="pt-BR"/>
        </w:rPr>
      </w:pPr>
    </w:p>
    <w:p w14:paraId="6E9E2931" w14:textId="0CE65E7C" w:rsidR="00EF2C60" w:rsidRDefault="00EF2C60" w:rsidP="00EF2C60">
      <w:pPr>
        <w:pStyle w:val="Ttulo3"/>
      </w:pPr>
      <w:r w:rsidRPr="00EF2C60">
        <w:t>Demonstrem não possuir idoneidade para contratar com a</w:t>
      </w:r>
      <w:r>
        <w:t xml:space="preserve"> </w:t>
      </w:r>
      <w:r w:rsidRPr="00EF2C60">
        <w:t>Administração em virtude de</w:t>
      </w:r>
      <w:r>
        <w:t xml:space="preserve"> </w:t>
      </w:r>
      <w:r w:rsidRPr="00EF2C60">
        <w:t>atos ilícitos praticados.</w:t>
      </w:r>
    </w:p>
    <w:p w14:paraId="7CC3606F" w14:textId="77777777" w:rsidR="00EF2C60" w:rsidRPr="00EF2C60" w:rsidRDefault="00EF2C60" w:rsidP="00EF2C60">
      <w:pPr>
        <w:rPr>
          <w:lang w:eastAsia="pt-BR"/>
        </w:rPr>
      </w:pPr>
    </w:p>
    <w:p w14:paraId="2BE59ACD" w14:textId="3A62353A" w:rsidR="00EF2C60" w:rsidRDefault="00EF2C60" w:rsidP="00EF2C60">
      <w:pPr>
        <w:pStyle w:val="Ttulo2"/>
      </w:pPr>
      <w:r w:rsidRPr="00EF2C60">
        <w:t>A aplicação de qualquer das penalidades previstas realizar-se-á em</w:t>
      </w:r>
      <w:r>
        <w:t xml:space="preserve"> </w:t>
      </w:r>
      <w:r w:rsidRPr="00EF2C60">
        <w:t>processo</w:t>
      </w:r>
      <w:r>
        <w:t xml:space="preserve"> </w:t>
      </w:r>
      <w:r w:rsidRPr="00EF2C60">
        <w:t>administrativo que assegurará o contraditório e a ampla defesa à</w:t>
      </w:r>
      <w:r>
        <w:t xml:space="preserve"> </w:t>
      </w:r>
      <w:r w:rsidRPr="00EF2C60">
        <w:t>CONTRATADA, observando-se o</w:t>
      </w:r>
      <w:r>
        <w:t xml:space="preserve"> </w:t>
      </w:r>
      <w:r w:rsidRPr="00EF2C60">
        <w:t>procedimento previsto na Lei nº 13.303/2016,</w:t>
      </w:r>
      <w:r>
        <w:t xml:space="preserve"> </w:t>
      </w:r>
      <w:r w:rsidRPr="00EF2C60">
        <w:t>no Regulamento Interno de Licitações e Contratos da</w:t>
      </w:r>
      <w:r>
        <w:t xml:space="preserve"> </w:t>
      </w:r>
      <w:r w:rsidRPr="00EF2C60">
        <w:t>CODEVASF e</w:t>
      </w:r>
      <w:r>
        <w:t xml:space="preserve"> </w:t>
      </w:r>
      <w:r w:rsidRPr="00EF2C60">
        <w:t>subsidiariamente a Lei nº 9.784, de 1999</w:t>
      </w:r>
      <w:r>
        <w:t>.</w:t>
      </w:r>
    </w:p>
    <w:p w14:paraId="64A0BE45" w14:textId="77777777" w:rsidR="00EF2C60" w:rsidRPr="00EF2C60" w:rsidRDefault="00EF2C60" w:rsidP="00EF2C60">
      <w:pPr>
        <w:rPr>
          <w:lang w:eastAsia="pt-BR"/>
        </w:rPr>
      </w:pPr>
    </w:p>
    <w:p w14:paraId="4E70E101" w14:textId="5C8F2A6C" w:rsidR="00EF2C60" w:rsidRDefault="00EF2C60" w:rsidP="00EF2C60">
      <w:pPr>
        <w:pStyle w:val="Ttulo2"/>
      </w:pPr>
      <w:r w:rsidRPr="00EF2C60">
        <w:t>As multas devidas e/ou prejuízos causados à Contratante serão deduzidos dos</w:t>
      </w:r>
      <w:r>
        <w:t xml:space="preserve"> </w:t>
      </w:r>
      <w:r w:rsidRPr="00EF2C60">
        <w:t>valores a</w:t>
      </w:r>
      <w:r>
        <w:t xml:space="preserve"> </w:t>
      </w:r>
      <w:r w:rsidRPr="00EF2C60">
        <w:t>serem pagos, ou recolhidos em favor da União, ou deduzidos da garantia, ou ainda, quando for o</w:t>
      </w:r>
      <w:r>
        <w:t xml:space="preserve"> </w:t>
      </w:r>
      <w:r w:rsidRPr="00EF2C60">
        <w:t>caso, serão inscritos na Dívida Ativa da União e cobrados judicialmente.</w:t>
      </w:r>
    </w:p>
    <w:p w14:paraId="7B5B4F57" w14:textId="77777777" w:rsidR="00EF2C60" w:rsidRPr="00EF2C60" w:rsidRDefault="00EF2C60" w:rsidP="00EF2C60">
      <w:pPr>
        <w:rPr>
          <w:lang w:eastAsia="pt-BR"/>
        </w:rPr>
      </w:pPr>
    </w:p>
    <w:p w14:paraId="2B42E644" w14:textId="179E43A9" w:rsidR="00EF2C60" w:rsidRDefault="00EF2C60" w:rsidP="00EF2C60">
      <w:pPr>
        <w:pStyle w:val="Ttulo2"/>
      </w:pPr>
      <w:r w:rsidRPr="00EF2C60">
        <w:lastRenderedPageBreak/>
        <w:t>Caso a Contratante determine, a multa deverá ser recolhida no prazo máximo de 10 (dez)</w:t>
      </w:r>
      <w:r>
        <w:t xml:space="preserve"> </w:t>
      </w:r>
      <w:r w:rsidRPr="00EF2C60">
        <w:t>dias, a contar da data do recebimento da comunicação enviada pela autoridade competente.</w:t>
      </w:r>
    </w:p>
    <w:p w14:paraId="2D9665F7" w14:textId="77777777" w:rsidR="00EF2C60" w:rsidRPr="00EF2C60" w:rsidRDefault="00EF2C60" w:rsidP="00EF2C60">
      <w:pPr>
        <w:rPr>
          <w:lang w:eastAsia="pt-BR"/>
        </w:rPr>
      </w:pPr>
    </w:p>
    <w:p w14:paraId="01648D82" w14:textId="393CA613" w:rsidR="00EF2C60" w:rsidRDefault="00EF2C60" w:rsidP="00EF2C60">
      <w:pPr>
        <w:pStyle w:val="Ttulo2"/>
      </w:pPr>
      <w:r w:rsidRPr="00EF2C60">
        <w:t>Caso o valor da multa não seja suficiente para cobrir os prejuízos</w:t>
      </w:r>
      <w:r>
        <w:t xml:space="preserve"> </w:t>
      </w:r>
      <w:r w:rsidRPr="00EF2C60">
        <w:t>causados pela conduta do licitante, a União ou Entidade poderá cobrar</w:t>
      </w:r>
      <w:r>
        <w:t xml:space="preserve"> </w:t>
      </w:r>
      <w:r w:rsidRPr="00EF2C60">
        <w:t>o valor remanescente judicialmente, conforme artigo 419 do Código</w:t>
      </w:r>
      <w:r>
        <w:t xml:space="preserve"> </w:t>
      </w:r>
      <w:r w:rsidRPr="00EF2C60">
        <w:t>Civil.</w:t>
      </w:r>
    </w:p>
    <w:p w14:paraId="66BBE6E4" w14:textId="77777777" w:rsidR="00EF2C60" w:rsidRPr="00EF2C60" w:rsidRDefault="00EF2C60" w:rsidP="00EF2C60">
      <w:pPr>
        <w:rPr>
          <w:lang w:eastAsia="pt-BR"/>
        </w:rPr>
      </w:pPr>
    </w:p>
    <w:p w14:paraId="2A321E4E" w14:textId="572DA670" w:rsidR="00EF2C60" w:rsidRDefault="00EF2C60" w:rsidP="00EF2C60">
      <w:pPr>
        <w:pStyle w:val="Ttulo2"/>
      </w:pPr>
      <w:r w:rsidRPr="00EF2C60">
        <w:t>A autoridade competente, na aplicação das sanções, levará em</w:t>
      </w:r>
      <w:r>
        <w:t xml:space="preserve"> </w:t>
      </w:r>
      <w:r w:rsidRPr="00EF2C60">
        <w:t>consideração a gravidade da conduta do infrator, o caráter educativo</w:t>
      </w:r>
      <w:r>
        <w:t xml:space="preserve"> </w:t>
      </w:r>
      <w:r w:rsidRPr="00EF2C60">
        <w:t>da pena, bem como o dano causado à Administração, observado o</w:t>
      </w:r>
      <w:r>
        <w:t xml:space="preserve"> </w:t>
      </w:r>
      <w:r w:rsidRPr="00EF2C60">
        <w:t>princípio da proporcionalidade.</w:t>
      </w:r>
    </w:p>
    <w:p w14:paraId="0D56F7CC" w14:textId="77777777" w:rsidR="00EF2C60" w:rsidRPr="00EF2C60" w:rsidRDefault="00EF2C60" w:rsidP="00EF2C60">
      <w:pPr>
        <w:rPr>
          <w:lang w:eastAsia="pt-BR"/>
        </w:rPr>
      </w:pPr>
    </w:p>
    <w:p w14:paraId="41EB7A3E" w14:textId="12856132" w:rsidR="00EF2C60" w:rsidRDefault="00EF2C60" w:rsidP="00EF2C60">
      <w:pPr>
        <w:pStyle w:val="Ttulo2"/>
      </w:pPr>
      <w:r w:rsidRPr="00EF2C60">
        <w:t>Se, durante o processo de aplicação de penalidade, se houver indícios</w:t>
      </w:r>
      <w:r>
        <w:t xml:space="preserve"> </w:t>
      </w:r>
      <w:r w:rsidRPr="00EF2C60">
        <w:t>de prática de infração administrativa tipificada pela Lei nº 12.846, de 1º</w:t>
      </w:r>
      <w:r>
        <w:t xml:space="preserve"> </w:t>
      </w:r>
      <w:r w:rsidRPr="00EF2C60">
        <w:t>de agosto de 2013, como ato lesivo à administração pública nacional</w:t>
      </w:r>
      <w:r>
        <w:t xml:space="preserve"> </w:t>
      </w:r>
      <w:r w:rsidRPr="00EF2C60">
        <w:t>ou estrangeira, cópias do processo administrativo necessárias à</w:t>
      </w:r>
      <w:r>
        <w:t xml:space="preserve"> </w:t>
      </w:r>
      <w:r w:rsidRPr="00EF2C60">
        <w:t>apuração da responsabilidade da empresa deverão ser remetidas à</w:t>
      </w:r>
      <w:r>
        <w:t xml:space="preserve"> </w:t>
      </w:r>
      <w:r w:rsidRPr="00EF2C60">
        <w:t>autoridade competente, com despacho fundamentado, para ciência e</w:t>
      </w:r>
      <w:r>
        <w:t xml:space="preserve"> </w:t>
      </w:r>
      <w:r w:rsidRPr="00EF2C60">
        <w:t>decisão sobre a eventual instauração de investigação preliminar ou</w:t>
      </w:r>
      <w:r>
        <w:t xml:space="preserve"> </w:t>
      </w:r>
      <w:r w:rsidRPr="00EF2C60">
        <w:t>Processo Administrativo de Responsabilização - PAR.</w:t>
      </w:r>
    </w:p>
    <w:p w14:paraId="21EE649A" w14:textId="77777777" w:rsidR="00EF2C60" w:rsidRPr="00EF2C60" w:rsidRDefault="00EF2C60" w:rsidP="00EF2C60">
      <w:pPr>
        <w:rPr>
          <w:lang w:eastAsia="pt-BR"/>
        </w:rPr>
      </w:pPr>
    </w:p>
    <w:p w14:paraId="54C4237D" w14:textId="018D0072" w:rsidR="00EF2C60" w:rsidRPr="00EF2C60" w:rsidRDefault="00EF2C60" w:rsidP="00EF2C60">
      <w:pPr>
        <w:pStyle w:val="Ttulo2"/>
      </w:pPr>
      <w:r w:rsidRPr="00EF2C60">
        <w:t>A apuração e o julgamento das demais infrações administrativas não</w:t>
      </w:r>
      <w:r>
        <w:t xml:space="preserve"> </w:t>
      </w:r>
      <w:r w:rsidRPr="00EF2C60">
        <w:t>consideradas como ato lesivo à Administração Pública nacional ou</w:t>
      </w:r>
      <w:r>
        <w:t xml:space="preserve"> </w:t>
      </w:r>
      <w:r w:rsidRPr="00EF2C60">
        <w:t>estrangeira nos termos da Lei nº 12.846, de 1º de agosto de 2013,</w:t>
      </w:r>
      <w:r>
        <w:t xml:space="preserve"> </w:t>
      </w:r>
      <w:r w:rsidRPr="00EF2C60">
        <w:t>seguirão seu rito normal na unidade administrativa.</w:t>
      </w:r>
    </w:p>
    <w:p w14:paraId="0939124B" w14:textId="77777777" w:rsidR="00EF2C60" w:rsidRPr="00EF2C60" w:rsidRDefault="00EF2C60" w:rsidP="00EF2C60">
      <w:pPr>
        <w:rPr>
          <w:rFonts w:ascii="Times New Roman" w:eastAsia="Times New Roman" w:hAnsi="Times New Roman" w:cs="Times New Roman"/>
          <w:color w:val="000000"/>
          <w:sz w:val="24"/>
          <w:lang w:eastAsia="pt-BR"/>
        </w:rPr>
      </w:pPr>
    </w:p>
    <w:p w14:paraId="5EFC6760" w14:textId="248EFFCB" w:rsidR="00EF2C60" w:rsidRPr="00EF2C60" w:rsidRDefault="00EF2C60" w:rsidP="00EF2C60">
      <w:pPr>
        <w:pStyle w:val="Ttulo2"/>
      </w:pPr>
      <w:r w:rsidRPr="00EF2C60">
        <w:t>O processamento do PAR não interfere no seguimento regular</w:t>
      </w:r>
      <w:r>
        <w:t xml:space="preserve"> </w:t>
      </w:r>
      <w:r w:rsidRPr="00EF2C60">
        <w:t>dos processos administrativos específicos para apuração da ocorrência</w:t>
      </w:r>
      <w:r>
        <w:t xml:space="preserve"> </w:t>
      </w:r>
      <w:r w:rsidRPr="00EF2C60">
        <w:t>de danos e prejuízos à Administração Pública Federal resultantes de</w:t>
      </w:r>
      <w:r>
        <w:t xml:space="preserve"> </w:t>
      </w:r>
      <w:r w:rsidRPr="00EF2C60">
        <w:t>ato lesivo cometido por pessoa jurídica,</w:t>
      </w:r>
      <w:r>
        <w:t xml:space="preserve"> </w:t>
      </w:r>
      <w:r w:rsidRPr="00EF2C60">
        <w:t>com ou sem a participação de</w:t>
      </w:r>
      <w:r>
        <w:t xml:space="preserve"> </w:t>
      </w:r>
      <w:r w:rsidRPr="00EF2C60">
        <w:t>agente público.</w:t>
      </w:r>
    </w:p>
    <w:p w14:paraId="50CFE324" w14:textId="77777777" w:rsidR="00EF2C60" w:rsidRPr="00EF2C60" w:rsidRDefault="00EF2C60" w:rsidP="00EF2C60">
      <w:pPr>
        <w:rPr>
          <w:rFonts w:ascii="Times New Roman" w:eastAsia="Times New Roman" w:hAnsi="Times New Roman" w:cs="Times New Roman"/>
          <w:color w:val="000000"/>
          <w:sz w:val="24"/>
          <w:lang w:eastAsia="pt-BR"/>
        </w:rPr>
      </w:pPr>
    </w:p>
    <w:p w14:paraId="508F90EC" w14:textId="596D6307" w:rsidR="00EF2C60" w:rsidRDefault="00EF2C60" w:rsidP="00EF2C60">
      <w:pPr>
        <w:pStyle w:val="Ttulo2"/>
      </w:pPr>
      <w:r w:rsidRPr="00EF2C60">
        <w:t>As penalidades serão obrigatoriamente registradas no SICAF.</w:t>
      </w:r>
    </w:p>
    <w:p w14:paraId="547CE04E" w14:textId="77777777" w:rsidR="00EF2C60" w:rsidRPr="00EF2C60" w:rsidRDefault="00EF2C60" w:rsidP="00EF2C60">
      <w:pPr>
        <w:tabs>
          <w:tab w:val="left" w:pos="1134"/>
        </w:tabs>
        <w:ind w:left="1134"/>
        <w:rPr>
          <w:rFonts w:ascii="Times New Roman" w:hAnsi="Times New Roman" w:cs="Times New Roman"/>
          <w:b/>
          <w:bCs/>
          <w:color w:val="000000"/>
          <w:sz w:val="24"/>
        </w:rPr>
      </w:pPr>
    </w:p>
    <w:p w14:paraId="45798C9A" w14:textId="2E4749AA" w:rsidR="00476B4E" w:rsidRDefault="00476B4E" w:rsidP="00EF2C60">
      <w:pPr>
        <w:pStyle w:val="Ttulo2"/>
      </w:pPr>
      <w:r w:rsidRPr="0032460E">
        <w:t>Ocorrida a inadimplência, a multa será aplicada pela Codevasf, após regular processo administrativo, observando-se o seguinte</w:t>
      </w:r>
      <w:r w:rsidR="007422BB">
        <w:t>:</w:t>
      </w:r>
    </w:p>
    <w:p w14:paraId="41106C2F" w14:textId="77777777" w:rsidR="007422BB" w:rsidRPr="007422BB" w:rsidRDefault="007422BB" w:rsidP="007422BB">
      <w:pPr>
        <w:rPr>
          <w:lang w:eastAsia="pt-BR"/>
        </w:rPr>
      </w:pPr>
    </w:p>
    <w:p w14:paraId="6313C117" w14:textId="2E2DAA8A" w:rsidR="00476B4E" w:rsidRDefault="00476B4E" w:rsidP="00EF2C60">
      <w:pPr>
        <w:numPr>
          <w:ilvl w:val="0"/>
          <w:numId w:val="23"/>
        </w:numPr>
        <w:tabs>
          <w:tab w:val="clear" w:pos="1381"/>
          <w:tab w:val="left" w:pos="1418"/>
        </w:tabs>
        <w:ind w:left="1494"/>
        <w:rPr>
          <w:rFonts w:ascii="Times New Roman" w:hAnsi="Times New Roman" w:cs="Times New Roman"/>
          <w:sz w:val="24"/>
        </w:rPr>
      </w:pPr>
      <w:r w:rsidRPr="0032460E">
        <w:rPr>
          <w:rFonts w:ascii="Times New Roman" w:hAnsi="Times New Roman" w:cs="Times New Roman"/>
          <w:sz w:val="24"/>
        </w:rPr>
        <w:t>A multa será descontada da garantia prestada pela contratada;</w:t>
      </w:r>
    </w:p>
    <w:p w14:paraId="28F43D29" w14:textId="77777777" w:rsidR="008214BC" w:rsidRPr="0032460E" w:rsidRDefault="008214BC" w:rsidP="008214BC">
      <w:pPr>
        <w:tabs>
          <w:tab w:val="left" w:pos="1418"/>
        </w:tabs>
        <w:ind w:left="1494"/>
        <w:rPr>
          <w:rFonts w:ascii="Times New Roman" w:hAnsi="Times New Roman" w:cs="Times New Roman"/>
          <w:sz w:val="24"/>
        </w:rPr>
      </w:pPr>
    </w:p>
    <w:p w14:paraId="07E384B2" w14:textId="77777777" w:rsidR="00476B4E" w:rsidRPr="0032460E" w:rsidRDefault="00476B4E" w:rsidP="00EF2C60">
      <w:pPr>
        <w:numPr>
          <w:ilvl w:val="0"/>
          <w:numId w:val="23"/>
        </w:numPr>
        <w:tabs>
          <w:tab w:val="clear" w:pos="1381"/>
        </w:tabs>
        <w:ind w:left="1494"/>
        <w:rPr>
          <w:rFonts w:ascii="Times New Roman" w:hAnsi="Times New Roman" w:cs="Times New Roman"/>
          <w:sz w:val="24"/>
        </w:rPr>
      </w:pPr>
      <w:r w:rsidRPr="0032460E">
        <w:rPr>
          <w:rFonts w:ascii="Times New Roman" w:hAnsi="Times New Roman" w:cs="Times New Roman"/>
          <w:sz w:val="24"/>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3E666560" w14:textId="77777777" w:rsidR="00C378A1" w:rsidRPr="0032460E" w:rsidRDefault="00C378A1" w:rsidP="00EF2C60">
      <w:pPr>
        <w:ind w:left="1494"/>
        <w:rPr>
          <w:rFonts w:ascii="Times New Roman" w:hAnsi="Times New Roman" w:cs="Times New Roman"/>
          <w:sz w:val="24"/>
        </w:rPr>
      </w:pPr>
    </w:p>
    <w:p w14:paraId="794BDD00" w14:textId="77777777" w:rsidR="00476B4E" w:rsidRPr="0032460E" w:rsidRDefault="00476B4E" w:rsidP="00EF2C60">
      <w:pPr>
        <w:numPr>
          <w:ilvl w:val="0"/>
          <w:numId w:val="23"/>
        </w:numPr>
        <w:tabs>
          <w:tab w:val="clear" w:pos="1381"/>
        </w:tabs>
        <w:ind w:left="1494"/>
        <w:rPr>
          <w:rFonts w:ascii="Times New Roman" w:hAnsi="Times New Roman" w:cs="Times New Roman"/>
          <w:sz w:val="24"/>
        </w:rPr>
      </w:pPr>
      <w:r w:rsidRPr="0032460E">
        <w:rPr>
          <w:rFonts w:ascii="Times New Roman" w:hAnsi="Times New Roman" w:cs="Times New Roman"/>
          <w:sz w:val="24"/>
        </w:rPr>
        <w:t>Caso o valor do faturamento seja insuficiente para cobrir a multa, a contratada será convocada para complementação do seu valor no prazo de 5 (cinco) dias a contar da data da convocação;</w:t>
      </w:r>
    </w:p>
    <w:p w14:paraId="6E6A53FD" w14:textId="77777777" w:rsidR="00C378A1" w:rsidRPr="0032460E" w:rsidRDefault="00C378A1" w:rsidP="00EF2C60">
      <w:pPr>
        <w:pStyle w:val="PargrafodaLista"/>
        <w:rPr>
          <w:rFonts w:ascii="Times New Roman" w:hAnsi="Times New Roman" w:cs="Times New Roman"/>
          <w:sz w:val="24"/>
        </w:rPr>
      </w:pPr>
    </w:p>
    <w:p w14:paraId="00250F05" w14:textId="608ADEC3" w:rsidR="00476B4E" w:rsidRPr="0032460E" w:rsidRDefault="00476B4E" w:rsidP="00EF2C60">
      <w:pPr>
        <w:numPr>
          <w:ilvl w:val="0"/>
          <w:numId w:val="23"/>
        </w:numPr>
        <w:tabs>
          <w:tab w:val="clear" w:pos="1381"/>
        </w:tabs>
        <w:ind w:left="1494"/>
        <w:rPr>
          <w:rFonts w:ascii="Times New Roman" w:hAnsi="Times New Roman" w:cs="Times New Roman"/>
          <w:sz w:val="24"/>
        </w:rPr>
      </w:pPr>
      <w:r w:rsidRPr="0032460E">
        <w:rPr>
          <w:rFonts w:ascii="Times New Roman" w:hAnsi="Times New Roman" w:cs="Times New Roman"/>
          <w:sz w:val="24"/>
        </w:rPr>
        <w:t xml:space="preserve">Não havendo qualquer importância a ser recebida pela contratada, esta será convocada a recolher à </w:t>
      </w:r>
      <w:r w:rsidR="0070565D" w:rsidRPr="0032460E">
        <w:rPr>
          <w:rFonts w:ascii="Times New Roman" w:hAnsi="Times New Roman" w:cs="Times New Roman"/>
          <w:sz w:val="24"/>
        </w:rPr>
        <w:t>Unidade</w:t>
      </w:r>
      <w:r w:rsidRPr="0032460E">
        <w:rPr>
          <w:rFonts w:ascii="Times New Roman" w:hAnsi="Times New Roman" w:cs="Times New Roman"/>
          <w:sz w:val="24"/>
        </w:rPr>
        <w:t xml:space="preserve"> Regional de Finanças da Codevasf </w:t>
      </w:r>
      <w:r w:rsidR="00E00777" w:rsidRPr="0032460E">
        <w:rPr>
          <w:rFonts w:ascii="Times New Roman" w:hAnsi="Times New Roman" w:cs="Times New Roman"/>
          <w:sz w:val="24"/>
        </w:rPr>
        <w:t xml:space="preserve">- </w:t>
      </w:r>
      <w:r w:rsidRPr="0032460E">
        <w:rPr>
          <w:rFonts w:ascii="Times New Roman" w:hAnsi="Times New Roman" w:cs="Times New Roman"/>
          <w:sz w:val="24"/>
        </w:rPr>
        <w:t>GR</w:t>
      </w:r>
      <w:r w:rsidR="0070565D" w:rsidRPr="0032460E">
        <w:rPr>
          <w:rFonts w:ascii="Times New Roman" w:hAnsi="Times New Roman" w:cs="Times New Roman"/>
          <w:sz w:val="24"/>
        </w:rPr>
        <w:t>G</w:t>
      </w:r>
      <w:r w:rsidRPr="0032460E">
        <w:rPr>
          <w:rFonts w:ascii="Times New Roman" w:hAnsi="Times New Roman" w:cs="Times New Roman"/>
          <w:sz w:val="24"/>
        </w:rPr>
        <w:t>/UFN - o valor total da multa, no prazo de 5 (cinco) dias, contado a partir da data da comunicação.</w:t>
      </w:r>
    </w:p>
    <w:p w14:paraId="28BDDAE8" w14:textId="77777777" w:rsidR="00476B4E" w:rsidRPr="0032460E" w:rsidRDefault="00476B4E" w:rsidP="00EF2C60">
      <w:pPr>
        <w:rPr>
          <w:rFonts w:ascii="Times New Roman" w:hAnsi="Times New Roman" w:cs="Times New Roman"/>
          <w:sz w:val="24"/>
        </w:rPr>
      </w:pPr>
    </w:p>
    <w:p w14:paraId="1683B094" w14:textId="4AA58009" w:rsidR="00476B4E" w:rsidRPr="0032460E" w:rsidRDefault="00476B4E" w:rsidP="00EF2C60">
      <w:pPr>
        <w:pStyle w:val="Ttulo2"/>
      </w:pPr>
      <w:r w:rsidRPr="0032460E">
        <w:lastRenderedPageBreak/>
        <w:t>O licitante vencedor terá um prazo inicialmente de 10</w:t>
      </w:r>
      <w:r w:rsidR="00672E95" w:rsidRPr="0032460E">
        <w:t xml:space="preserve"> </w:t>
      </w:r>
      <w:r w:rsidRPr="0032460E">
        <w:t xml:space="preserve">(dez) dias úteis para defesa prévia e, posteriormente, diante de uma eventual decisão que lhe tenha sido desfavorável, terá mais um prazo de </w:t>
      </w:r>
      <w:r w:rsidR="00C4588A" w:rsidRPr="0032460E">
        <w:t xml:space="preserve">10 </w:t>
      </w:r>
      <w:r w:rsidRPr="0032460E">
        <w:t>(</w:t>
      </w:r>
      <w:r w:rsidR="00C4588A" w:rsidRPr="0032460E">
        <w:t>dez</w:t>
      </w:r>
      <w:r w:rsidRPr="0032460E">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5519EBC4" w14:textId="77777777" w:rsidR="00476B4E" w:rsidRPr="0032460E" w:rsidRDefault="00476B4E" w:rsidP="00EF2C60">
      <w:pPr>
        <w:tabs>
          <w:tab w:val="left" w:pos="1134"/>
        </w:tabs>
        <w:ind w:left="1134"/>
        <w:rPr>
          <w:rFonts w:ascii="Times New Roman" w:hAnsi="Times New Roman" w:cs="Times New Roman"/>
          <w:sz w:val="24"/>
        </w:rPr>
      </w:pPr>
    </w:p>
    <w:p w14:paraId="073509DA" w14:textId="6F3D91A6" w:rsidR="00476B4E" w:rsidRDefault="00026890" w:rsidP="00EF2C60">
      <w:pPr>
        <w:pStyle w:val="Ttulo2"/>
        <w:rPr>
          <w:rFonts w:ascii="CIDFont+F1" w:hAnsi="CIDFont+F1"/>
          <w:szCs w:val="20"/>
        </w:rPr>
      </w:pPr>
      <w:r w:rsidRPr="00026890">
        <w:t>Após o procedimento estabelecido no item anterior, o recurso será apreciado pelo Comitê de Gestão</w:t>
      </w:r>
      <w:r>
        <w:t xml:space="preserve"> </w:t>
      </w:r>
      <w:r w:rsidRPr="00026890">
        <w:rPr>
          <w:rFonts w:ascii="CIDFont+F1" w:hAnsi="CIDFont+F1"/>
          <w:szCs w:val="20"/>
        </w:rPr>
        <w:t>Executiva da 2ª/SR da Codevasf, que poderá relevar ou não a multa.</w:t>
      </w:r>
    </w:p>
    <w:p w14:paraId="28098B09" w14:textId="77777777" w:rsidR="00026890" w:rsidRPr="00026890" w:rsidRDefault="00026890" w:rsidP="00EF2C60">
      <w:pPr>
        <w:rPr>
          <w:lang w:eastAsia="pt-BR"/>
        </w:rPr>
      </w:pPr>
    </w:p>
    <w:p w14:paraId="18C7A998" w14:textId="77777777" w:rsidR="00476B4E" w:rsidRPr="0032460E" w:rsidRDefault="00476B4E" w:rsidP="00EF2C60">
      <w:pPr>
        <w:pStyle w:val="Ttulo2"/>
      </w:pPr>
      <w:r w:rsidRPr="0032460E">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3EC1E4F1" w14:textId="77777777" w:rsidR="00476B4E" w:rsidRPr="0032460E" w:rsidRDefault="00476B4E" w:rsidP="00EF2C60">
      <w:pPr>
        <w:tabs>
          <w:tab w:val="left" w:pos="1134"/>
        </w:tabs>
        <w:ind w:left="1134"/>
        <w:rPr>
          <w:rFonts w:ascii="Times New Roman" w:hAnsi="Times New Roman" w:cs="Times New Roman"/>
          <w:sz w:val="24"/>
        </w:rPr>
      </w:pPr>
    </w:p>
    <w:p w14:paraId="2F78B849" w14:textId="1531C6C0" w:rsidR="00476B4E" w:rsidRPr="0032460E" w:rsidRDefault="00476B4E" w:rsidP="00EF2C60">
      <w:pPr>
        <w:pStyle w:val="Ttulo2"/>
      </w:pPr>
      <w:r w:rsidRPr="0032460E">
        <w:t xml:space="preserve">Caso </w:t>
      </w:r>
      <w:r w:rsidR="00026890">
        <w:t>o Comitê de Gestão Executiva</w:t>
      </w:r>
      <w:r w:rsidRPr="0032460E">
        <w:t xml:space="preserve"> mantenha a multa, não caberá novo recurso administrativo.</w:t>
      </w:r>
    </w:p>
    <w:p w14:paraId="629E91F9" w14:textId="77777777" w:rsidR="00E90E7C" w:rsidRPr="00E90E7C" w:rsidRDefault="00E90E7C" w:rsidP="00E90E7C">
      <w:pPr>
        <w:rPr>
          <w:lang w:eastAsia="pt-BR"/>
        </w:rPr>
      </w:pPr>
    </w:p>
    <w:p w14:paraId="45428DFA" w14:textId="77777777" w:rsidR="00C27662" w:rsidRPr="00FE2718" w:rsidRDefault="00C27662" w:rsidP="000452CC">
      <w:pPr>
        <w:pStyle w:val="Ttulo1"/>
      </w:pPr>
      <w:bookmarkStart w:id="50" w:name="_Toc140142029"/>
      <w:r w:rsidRPr="00FE2718">
        <w:t>GARANTIA DE EXECUÇÃO</w:t>
      </w:r>
      <w:bookmarkStart w:id="51" w:name="_Ref469410019"/>
      <w:bookmarkEnd w:id="50"/>
    </w:p>
    <w:p w14:paraId="254D9846" w14:textId="77777777" w:rsidR="006A103A" w:rsidRPr="00C7510C" w:rsidRDefault="006A103A" w:rsidP="00C7510C">
      <w:pPr>
        <w:rPr>
          <w:rFonts w:ascii="Times New Roman" w:hAnsi="Times New Roman" w:cs="Times New Roman"/>
          <w:sz w:val="24"/>
          <w:lang w:eastAsia="pt-BR"/>
        </w:rPr>
      </w:pPr>
    </w:p>
    <w:bookmarkEnd w:id="51"/>
    <w:p w14:paraId="321AD3E2" w14:textId="010BB458" w:rsidR="00C7510C" w:rsidRPr="00C7510C" w:rsidRDefault="00C7510C" w:rsidP="00F978D1">
      <w:pPr>
        <w:pStyle w:val="Ttulo2"/>
      </w:pPr>
      <w:r w:rsidRPr="00C7510C">
        <w:t>O adjudicatário prestará garantia de execução do contrato, nos moldes do art. 70</w:t>
      </w:r>
      <w:r>
        <w:t xml:space="preserve"> </w:t>
      </w:r>
      <w:r w:rsidRPr="00C7510C">
        <w:t>Lei nº 13.303/2016, com validade durante a execução do contrato e por 90 (noventa) dias após o término da vigência contratual, em valor correspondente a 5% (cinco por cento) do</w:t>
      </w:r>
      <w:r>
        <w:t xml:space="preserve"> </w:t>
      </w:r>
      <w:r w:rsidRPr="00C7510C">
        <w:t>valor total do contrato.</w:t>
      </w:r>
    </w:p>
    <w:p w14:paraId="379ADFA2" w14:textId="77777777" w:rsidR="00C7510C" w:rsidRPr="00C7510C" w:rsidRDefault="00C7510C" w:rsidP="00C7510C">
      <w:pPr>
        <w:rPr>
          <w:rFonts w:ascii="Times New Roman" w:eastAsia="Times New Roman" w:hAnsi="Times New Roman" w:cs="Times New Roman"/>
          <w:color w:val="000000"/>
          <w:sz w:val="24"/>
          <w:lang w:eastAsia="pt-BR"/>
        </w:rPr>
      </w:pPr>
    </w:p>
    <w:p w14:paraId="729BE000" w14:textId="003190E0" w:rsidR="00C7510C" w:rsidRDefault="00C7510C" w:rsidP="00A1653C">
      <w:pPr>
        <w:pStyle w:val="Ttulo2"/>
      </w:pPr>
      <w:r w:rsidRPr="00C7510C">
        <w:t>No prazo máximo de 10 (dez) dias úteis, prorrogáveis por igual período, a</w:t>
      </w:r>
      <w:r>
        <w:t xml:space="preserve"> </w:t>
      </w:r>
      <w:r w:rsidRPr="00C7510C">
        <w:t>critério</w:t>
      </w:r>
      <w:r>
        <w:t xml:space="preserve"> </w:t>
      </w:r>
      <w:r w:rsidRPr="00C7510C">
        <w:t>d</w:t>
      </w:r>
      <w:r w:rsidR="00C54B48">
        <w:t>a</w:t>
      </w:r>
      <w:r w:rsidRPr="00C7510C">
        <w:t xml:space="preserve"> </w:t>
      </w:r>
      <w:r w:rsidR="00C54B48" w:rsidRPr="00C7510C">
        <w:t>CONTRATANTE</w:t>
      </w:r>
      <w:r w:rsidRPr="00C7510C">
        <w:t xml:space="preserve">, contados da assinatura do contrato, a </w:t>
      </w:r>
      <w:r w:rsidR="004912C4" w:rsidRPr="00C7510C">
        <w:t>CONTRATADA</w:t>
      </w:r>
      <w:r w:rsidRPr="00C7510C">
        <w:t xml:space="preserve"> deverá</w:t>
      </w:r>
      <w:r>
        <w:t xml:space="preserve"> </w:t>
      </w:r>
      <w:r w:rsidRPr="00C7510C">
        <w:t>apresentar comprovante de prestação de garantia, podendo optar por caução em dinheiro</w:t>
      </w:r>
      <w:r>
        <w:t xml:space="preserve"> </w:t>
      </w:r>
      <w:r w:rsidRPr="00C7510C">
        <w:t>ou títulos da</w:t>
      </w:r>
      <w:r>
        <w:t xml:space="preserve"> </w:t>
      </w:r>
      <w:r w:rsidRPr="00C7510C">
        <w:t>dívida pública, seguro-garantia ou fiança bancária.</w:t>
      </w:r>
    </w:p>
    <w:p w14:paraId="73A5065B" w14:textId="77777777" w:rsidR="00C7510C" w:rsidRPr="00C7510C" w:rsidRDefault="00C7510C" w:rsidP="00C7510C">
      <w:pPr>
        <w:rPr>
          <w:lang w:eastAsia="pt-BR"/>
        </w:rPr>
      </w:pPr>
    </w:p>
    <w:p w14:paraId="244E6F39" w14:textId="1FA1292C" w:rsidR="00C7510C" w:rsidRPr="00C7510C" w:rsidRDefault="00C7510C" w:rsidP="00626A61">
      <w:pPr>
        <w:pStyle w:val="Ttulo2"/>
      </w:pPr>
      <w:r w:rsidRPr="00C7510C">
        <w:t>A inobservância do prazo fixado para apresentação da garantia acarretará a</w:t>
      </w:r>
      <w:r>
        <w:t xml:space="preserve"> </w:t>
      </w:r>
      <w:r w:rsidRPr="00C7510C">
        <w:t>aplicação de multa de 0,07% (sete centésimos por cento) do valor total do contrato por dia</w:t>
      </w:r>
      <w:r>
        <w:t xml:space="preserve"> </w:t>
      </w:r>
      <w:r w:rsidRPr="00C7510C">
        <w:t>de atraso, até o máximo de 2% (dois por cento).</w:t>
      </w:r>
    </w:p>
    <w:p w14:paraId="02497C6F" w14:textId="77777777" w:rsidR="00C7510C" w:rsidRPr="00C7510C" w:rsidRDefault="00C7510C" w:rsidP="00C7510C">
      <w:pPr>
        <w:rPr>
          <w:rFonts w:ascii="Times New Roman" w:eastAsia="Times New Roman" w:hAnsi="Times New Roman" w:cs="Times New Roman"/>
          <w:color w:val="000000"/>
          <w:sz w:val="24"/>
          <w:lang w:eastAsia="pt-BR"/>
        </w:rPr>
      </w:pPr>
    </w:p>
    <w:p w14:paraId="228273A9" w14:textId="68409DA7" w:rsidR="00C7510C" w:rsidRDefault="00C7510C" w:rsidP="00280659">
      <w:pPr>
        <w:pStyle w:val="Ttulo2"/>
      </w:pPr>
      <w:r w:rsidRPr="00C7510C">
        <w:t>O atraso superior a 25 (vinte e cinco) dias autoriza a Administração a promover</w:t>
      </w:r>
      <w:r>
        <w:t xml:space="preserve"> </w:t>
      </w:r>
      <w:r w:rsidRPr="00C7510C">
        <w:t>a</w:t>
      </w:r>
      <w:r>
        <w:t xml:space="preserve"> </w:t>
      </w:r>
      <w:r w:rsidRPr="00C7510C">
        <w:t>rescisão do contrato por descumprimento ou cumprimento irregular de suas cláusulas, conforme dispõem o art. 135 do Regulamento Interno de Licitações e Contratos da</w:t>
      </w:r>
      <w:r>
        <w:t xml:space="preserve"> </w:t>
      </w:r>
      <w:r w:rsidRPr="00C7510C">
        <w:t>CODEVASF.</w:t>
      </w:r>
    </w:p>
    <w:p w14:paraId="11ED03CF" w14:textId="77777777" w:rsidR="00C7510C" w:rsidRPr="00C7510C" w:rsidRDefault="00C7510C" w:rsidP="00C7510C">
      <w:pPr>
        <w:rPr>
          <w:lang w:eastAsia="pt-BR"/>
        </w:rPr>
      </w:pPr>
    </w:p>
    <w:p w14:paraId="0E94ED90" w14:textId="638AE95A" w:rsidR="00C7510C" w:rsidRPr="00C7510C" w:rsidRDefault="00C7510C" w:rsidP="00F57A77">
      <w:pPr>
        <w:pStyle w:val="Ttulo2"/>
      </w:pPr>
      <w:r w:rsidRPr="00C7510C">
        <w:t>A validade da garantia, qualquer que seja a modalidade escolhida, deverá</w:t>
      </w:r>
      <w:r>
        <w:t xml:space="preserve"> </w:t>
      </w:r>
      <w:r w:rsidRPr="00C7510C">
        <w:t>abranger</w:t>
      </w:r>
      <w:r>
        <w:t xml:space="preserve"> </w:t>
      </w:r>
      <w:r w:rsidRPr="00C7510C">
        <w:t>um período de 90 dias após o término da vigência contratual, conforme item 3.1 do Anexo</w:t>
      </w:r>
      <w:r>
        <w:t xml:space="preserve"> </w:t>
      </w:r>
      <w:r w:rsidRPr="00C7510C">
        <w:t>VII- F da IN SEGES/MP nº 5/2017.</w:t>
      </w:r>
    </w:p>
    <w:p w14:paraId="45C60D91" w14:textId="77777777" w:rsidR="00C7510C" w:rsidRPr="00C7510C" w:rsidRDefault="00C7510C" w:rsidP="00C7510C">
      <w:pPr>
        <w:rPr>
          <w:rFonts w:ascii="Times New Roman" w:eastAsia="Times New Roman" w:hAnsi="Times New Roman" w:cs="Times New Roman"/>
          <w:color w:val="000000"/>
          <w:sz w:val="24"/>
          <w:lang w:eastAsia="pt-BR"/>
        </w:rPr>
      </w:pPr>
    </w:p>
    <w:p w14:paraId="026A68E2" w14:textId="69BD663E" w:rsidR="00C7510C" w:rsidRPr="00C7510C" w:rsidRDefault="00C7510C" w:rsidP="00C7510C">
      <w:pPr>
        <w:pStyle w:val="Ttulo2"/>
      </w:pPr>
      <w:r w:rsidRPr="00C7510C">
        <w:t>A garantia assegurará, qualquer que seja a modalidade escolhida, o pagamento</w:t>
      </w:r>
      <w:r>
        <w:t xml:space="preserve"> </w:t>
      </w:r>
      <w:r w:rsidRPr="00C7510C">
        <w:t>de:</w:t>
      </w:r>
    </w:p>
    <w:p w14:paraId="733A59AB" w14:textId="088F97ED" w:rsidR="00C7510C" w:rsidRDefault="00C7510C" w:rsidP="00C7510C">
      <w:pPr>
        <w:pStyle w:val="Ttulo3"/>
      </w:pPr>
      <w:r w:rsidRPr="00C7510C">
        <w:t>Prejuízos advindos do não cumprimento do objeto do contrato e do não</w:t>
      </w:r>
      <w:r>
        <w:t xml:space="preserve"> </w:t>
      </w:r>
      <w:r w:rsidRPr="00C7510C">
        <w:t>adimplemento das demais obrigações nele previstas;</w:t>
      </w:r>
    </w:p>
    <w:p w14:paraId="07C41B92" w14:textId="77777777" w:rsidR="004912C4" w:rsidRPr="004912C4" w:rsidRDefault="004912C4" w:rsidP="004912C4">
      <w:pPr>
        <w:rPr>
          <w:lang w:eastAsia="pt-BR"/>
        </w:rPr>
      </w:pPr>
    </w:p>
    <w:p w14:paraId="23ABEDD6" w14:textId="096261F0" w:rsidR="00C7510C" w:rsidRDefault="00C7510C" w:rsidP="00C7510C">
      <w:pPr>
        <w:pStyle w:val="Ttulo3"/>
      </w:pPr>
      <w:r w:rsidRPr="00C7510C">
        <w:t>Prejuízos diretos causados à Administração decorrentes de culpa ou dolo</w:t>
      </w:r>
      <w:r>
        <w:t xml:space="preserve"> </w:t>
      </w:r>
      <w:r w:rsidRPr="00C7510C">
        <w:t>durante a execução do contrato;</w:t>
      </w:r>
    </w:p>
    <w:p w14:paraId="1E53D75C" w14:textId="77777777" w:rsidR="004912C4" w:rsidRPr="004912C4" w:rsidRDefault="004912C4" w:rsidP="004912C4">
      <w:pPr>
        <w:rPr>
          <w:lang w:eastAsia="pt-BR"/>
        </w:rPr>
      </w:pPr>
    </w:p>
    <w:p w14:paraId="15CFFE37" w14:textId="1179A694" w:rsidR="00C7510C" w:rsidRDefault="00C7510C" w:rsidP="00C7510C">
      <w:pPr>
        <w:pStyle w:val="Ttulo3"/>
      </w:pPr>
      <w:r w:rsidRPr="00C7510C">
        <w:t>Multas moratórias e punitivas aplicadas pela Administração à contratada;</w:t>
      </w:r>
    </w:p>
    <w:p w14:paraId="02F82EE9" w14:textId="77777777" w:rsidR="004912C4" w:rsidRPr="004912C4" w:rsidRDefault="004912C4" w:rsidP="004912C4">
      <w:pPr>
        <w:rPr>
          <w:lang w:eastAsia="pt-BR"/>
        </w:rPr>
      </w:pPr>
    </w:p>
    <w:p w14:paraId="223ED50D" w14:textId="3678A909" w:rsidR="00E90E7C" w:rsidRDefault="00C7510C" w:rsidP="00C7510C">
      <w:pPr>
        <w:pStyle w:val="Ttulo3"/>
      </w:pPr>
      <w:r w:rsidRPr="00C7510C">
        <w:t>Obrigações trabalhistas e previdenciárias de qualquer natureza e para com o</w:t>
      </w:r>
      <w:r>
        <w:t xml:space="preserve"> </w:t>
      </w:r>
      <w:r w:rsidRPr="00C7510C">
        <w:t>FGTS, não adimplidas pela contratada, quando couber.</w:t>
      </w:r>
    </w:p>
    <w:p w14:paraId="4DF9951C" w14:textId="77777777" w:rsidR="00C7510C" w:rsidRPr="00C7510C" w:rsidRDefault="00C7510C" w:rsidP="00C7510C">
      <w:pPr>
        <w:rPr>
          <w:lang w:eastAsia="pt-BR"/>
        </w:rPr>
      </w:pPr>
    </w:p>
    <w:p w14:paraId="615009B6" w14:textId="7A425F64" w:rsidR="00C7510C" w:rsidRDefault="00C7510C" w:rsidP="00D33592">
      <w:pPr>
        <w:pStyle w:val="Ttulo2"/>
      </w:pPr>
      <w:r w:rsidRPr="00C7510C">
        <w:t>A modalidade seguro-garantia somente será aceita se contemplar todos os</w:t>
      </w:r>
      <w:r>
        <w:t xml:space="preserve"> </w:t>
      </w:r>
      <w:r w:rsidRPr="00C7510C">
        <w:t>eventos</w:t>
      </w:r>
      <w:r>
        <w:t xml:space="preserve"> </w:t>
      </w:r>
      <w:r w:rsidRPr="00C7510C">
        <w:t>indicados no item anterior, observada a legislação que rege a matéria.</w:t>
      </w:r>
    </w:p>
    <w:p w14:paraId="5F5276C3" w14:textId="77777777" w:rsidR="00C7510C" w:rsidRPr="00C7510C" w:rsidRDefault="00C7510C" w:rsidP="00C7510C">
      <w:pPr>
        <w:rPr>
          <w:lang w:eastAsia="pt-BR"/>
        </w:rPr>
      </w:pPr>
    </w:p>
    <w:p w14:paraId="2572DECE" w14:textId="6E775A92" w:rsidR="00C7510C" w:rsidRDefault="00C7510C" w:rsidP="002F1819">
      <w:pPr>
        <w:pStyle w:val="Ttulo2"/>
      </w:pPr>
      <w:r w:rsidRPr="00C7510C">
        <w:t>A garantia em dinheiro deverá ser efetuada em favor da Contratante, em conta</w:t>
      </w:r>
      <w:r>
        <w:t xml:space="preserve"> </w:t>
      </w:r>
      <w:r w:rsidRPr="00C7510C">
        <w:t>específica na Caixa Econômica Federal, com correção monetária.</w:t>
      </w:r>
    </w:p>
    <w:p w14:paraId="73DA7DCF" w14:textId="77777777" w:rsidR="00C7510C" w:rsidRPr="00C7510C" w:rsidRDefault="00C7510C" w:rsidP="00C7510C">
      <w:pPr>
        <w:rPr>
          <w:lang w:eastAsia="pt-BR"/>
        </w:rPr>
      </w:pPr>
    </w:p>
    <w:p w14:paraId="6FE6B735" w14:textId="1DFB563C" w:rsidR="00C7510C" w:rsidRDefault="00C7510C" w:rsidP="00120AAA">
      <w:pPr>
        <w:pStyle w:val="Ttulo2"/>
      </w:pPr>
      <w:r w:rsidRPr="00C7510C">
        <w:t>Caso a opção seja por utilizar títulos da dívida pública, estes devem ter sido</w:t>
      </w:r>
      <w:r>
        <w:t xml:space="preserve"> </w:t>
      </w:r>
      <w:r w:rsidRPr="00C7510C">
        <w:t>emitidos sob a forma escritural, mediante registro em sistema centralizado de liquidação e de custódia autorizado pelo Banco Central do Brasil, e avaliados pelos seus valores</w:t>
      </w:r>
      <w:r>
        <w:t xml:space="preserve"> </w:t>
      </w:r>
      <w:r w:rsidRPr="00C7510C">
        <w:t>econômicos, conforme definido pelo Ministério da Fazenda.</w:t>
      </w:r>
    </w:p>
    <w:p w14:paraId="4E27FFD5" w14:textId="77777777" w:rsidR="00C7510C" w:rsidRPr="00C7510C" w:rsidRDefault="00C7510C" w:rsidP="00C7510C">
      <w:pPr>
        <w:rPr>
          <w:lang w:eastAsia="pt-BR"/>
        </w:rPr>
      </w:pPr>
    </w:p>
    <w:p w14:paraId="44AA19BE" w14:textId="61BA792E" w:rsidR="00C7510C" w:rsidRDefault="00C7510C" w:rsidP="007654D2">
      <w:pPr>
        <w:pStyle w:val="Ttulo2"/>
      </w:pPr>
      <w:r w:rsidRPr="00C7510C">
        <w:t>No caso de garantia na modalidade de fiança bancária, deverá constar expressa</w:t>
      </w:r>
      <w:r>
        <w:t xml:space="preserve"> </w:t>
      </w:r>
      <w:r w:rsidRPr="00C7510C">
        <w:t>renúncia do fiador aos benefícios do artigo 827 do Código Civil.</w:t>
      </w:r>
    </w:p>
    <w:p w14:paraId="49C7B4F9" w14:textId="77777777" w:rsidR="00C7510C" w:rsidRPr="00C7510C" w:rsidRDefault="00C7510C" w:rsidP="00C7510C">
      <w:pPr>
        <w:rPr>
          <w:lang w:eastAsia="pt-BR"/>
        </w:rPr>
      </w:pPr>
    </w:p>
    <w:p w14:paraId="569F5EF5" w14:textId="4E7AE068" w:rsidR="00C7510C" w:rsidRDefault="00C7510C" w:rsidP="005561E2">
      <w:pPr>
        <w:pStyle w:val="Ttulo2"/>
      </w:pPr>
      <w:r w:rsidRPr="00C7510C">
        <w:t>No caso de alteração do valor do contrato, ou prorrogação de sua vigência, a</w:t>
      </w:r>
      <w:r>
        <w:t xml:space="preserve"> </w:t>
      </w:r>
      <w:r w:rsidRPr="00C7510C">
        <w:t>garantia deverá ser ajustada à nova situação ou renovada, seguindo os mesmos</w:t>
      </w:r>
      <w:r>
        <w:t xml:space="preserve"> </w:t>
      </w:r>
      <w:r w:rsidRPr="00C7510C">
        <w:t>parâmetros utilizados quando da contratação.</w:t>
      </w:r>
    </w:p>
    <w:p w14:paraId="5AFFC6ED" w14:textId="77777777" w:rsidR="00C7510C" w:rsidRPr="00C7510C" w:rsidRDefault="00C7510C" w:rsidP="00C7510C">
      <w:pPr>
        <w:rPr>
          <w:lang w:eastAsia="pt-BR"/>
        </w:rPr>
      </w:pPr>
    </w:p>
    <w:p w14:paraId="7E76239A" w14:textId="570D7C82" w:rsidR="00C7510C" w:rsidRDefault="00C7510C" w:rsidP="00071321">
      <w:pPr>
        <w:pStyle w:val="Ttulo2"/>
      </w:pPr>
      <w:r w:rsidRPr="00C7510C">
        <w:t>Se o valor da garantia for utilizado total ou parcialmente em pagamento de</w:t>
      </w:r>
      <w:r>
        <w:t xml:space="preserve"> </w:t>
      </w:r>
      <w:r w:rsidRPr="00C7510C">
        <w:t>qualquer</w:t>
      </w:r>
      <w:r>
        <w:t xml:space="preserve"> </w:t>
      </w:r>
      <w:r w:rsidRPr="00C7510C">
        <w:t>obrigação, a Contratada obriga-se a fazer a respectiva reposição no prazo máximo de 05</w:t>
      </w:r>
      <w:r>
        <w:t xml:space="preserve"> </w:t>
      </w:r>
      <w:r w:rsidRPr="00C7510C">
        <w:t>(cinco) dias úteis, contados da data em que for notificada.</w:t>
      </w:r>
    </w:p>
    <w:p w14:paraId="3B6E74B3" w14:textId="77777777" w:rsidR="00C7510C" w:rsidRPr="00C7510C" w:rsidRDefault="00C7510C" w:rsidP="00C7510C">
      <w:pPr>
        <w:rPr>
          <w:lang w:eastAsia="pt-BR"/>
        </w:rPr>
      </w:pPr>
    </w:p>
    <w:p w14:paraId="731CF2C5" w14:textId="3026C6EF" w:rsidR="00C7510C" w:rsidRDefault="00C7510C" w:rsidP="004619BB">
      <w:pPr>
        <w:pStyle w:val="Ttulo2"/>
      </w:pPr>
      <w:r w:rsidRPr="00C7510C">
        <w:t>A Contratante executará a garantia na forma prevista na legislação que rege a</w:t>
      </w:r>
      <w:r>
        <w:t xml:space="preserve"> </w:t>
      </w:r>
      <w:r w:rsidRPr="00C7510C">
        <w:t>matéria.</w:t>
      </w:r>
    </w:p>
    <w:p w14:paraId="5AAA893A" w14:textId="77777777" w:rsidR="00C7510C" w:rsidRPr="00C7510C" w:rsidRDefault="00C7510C" w:rsidP="00C7510C">
      <w:pPr>
        <w:rPr>
          <w:lang w:eastAsia="pt-BR"/>
        </w:rPr>
      </w:pPr>
    </w:p>
    <w:p w14:paraId="389A723E" w14:textId="1E06A39A" w:rsidR="00C7510C" w:rsidRDefault="00C7510C" w:rsidP="00C7510C">
      <w:pPr>
        <w:pStyle w:val="Ttulo2"/>
      </w:pPr>
      <w:r w:rsidRPr="00C7510C">
        <w:t>Será considerada extinta a garantia:</w:t>
      </w:r>
    </w:p>
    <w:p w14:paraId="7FBEFBB8" w14:textId="77777777" w:rsidR="00AF3CB1" w:rsidRPr="00AF3CB1" w:rsidRDefault="00AF3CB1" w:rsidP="00AF3CB1">
      <w:pPr>
        <w:rPr>
          <w:lang w:eastAsia="pt-BR"/>
        </w:rPr>
      </w:pPr>
    </w:p>
    <w:p w14:paraId="273D94B5" w14:textId="4571071F" w:rsidR="00C7510C" w:rsidRDefault="00C7510C" w:rsidP="00D31424">
      <w:pPr>
        <w:pStyle w:val="Ttulo3"/>
      </w:pPr>
      <w:r w:rsidRPr="00C7510C">
        <w:t>Com a devolução da apólice, carta fiança ou autorização para o</w:t>
      </w:r>
      <w:r w:rsidR="00AF3CB1">
        <w:t xml:space="preserve"> </w:t>
      </w:r>
      <w:r w:rsidRPr="00C7510C">
        <w:t>levantamento de importâncias depositadas em dinheiro a título de garantia,</w:t>
      </w:r>
      <w:r w:rsidR="00AF3CB1" w:rsidRPr="00AF3CB1">
        <w:t xml:space="preserve"> </w:t>
      </w:r>
      <w:r w:rsidRPr="00C7510C">
        <w:t>acompanhada de declaração da Contratante, mediante termo circunstanciado,</w:t>
      </w:r>
      <w:r w:rsidR="00AF3CB1">
        <w:t xml:space="preserve"> </w:t>
      </w:r>
      <w:r w:rsidRPr="00C7510C">
        <w:t>de que a Contratada cumpriu todas as cláusulas do contrato;</w:t>
      </w:r>
    </w:p>
    <w:p w14:paraId="1C2B0E26" w14:textId="77777777" w:rsidR="00AF3CB1" w:rsidRPr="00C7510C" w:rsidRDefault="00AF3CB1" w:rsidP="00AF3CB1">
      <w:pPr>
        <w:rPr>
          <w:lang w:eastAsia="pt-BR"/>
        </w:rPr>
      </w:pPr>
    </w:p>
    <w:p w14:paraId="2FEFF226" w14:textId="2F728648" w:rsidR="00C7510C" w:rsidRDefault="00C7510C" w:rsidP="00896724">
      <w:pPr>
        <w:pStyle w:val="Ttulo3"/>
      </w:pPr>
      <w:r w:rsidRPr="00C7510C">
        <w:t>No prazo de 90 (noventa) dias após o término da vigência do</w:t>
      </w:r>
      <w:r w:rsidR="00AF3CB1">
        <w:t xml:space="preserve"> </w:t>
      </w:r>
      <w:r w:rsidRPr="00C7510C">
        <w:t>contrato, caso</w:t>
      </w:r>
      <w:r>
        <w:t xml:space="preserve"> </w:t>
      </w:r>
      <w:r w:rsidRPr="00C7510C">
        <w:t>a Administração não comunique a ocorrência de sinistros,</w:t>
      </w:r>
      <w:r w:rsidR="00AF3CB1">
        <w:t xml:space="preserve"> </w:t>
      </w:r>
      <w:r w:rsidRPr="00C7510C">
        <w:t>quando o prazo será</w:t>
      </w:r>
      <w:r w:rsidR="00AF3CB1">
        <w:t xml:space="preserve"> </w:t>
      </w:r>
      <w:r w:rsidRPr="00C7510C">
        <w:t>ampliado, nos termos da comunicação, conforme</w:t>
      </w:r>
      <w:r w:rsidR="00AF3CB1" w:rsidRPr="00AF3CB1">
        <w:t xml:space="preserve"> </w:t>
      </w:r>
      <w:r w:rsidRPr="00C7510C">
        <w:t>estabelecido na alínea "h2"do</w:t>
      </w:r>
      <w:r w:rsidR="00AF3CB1">
        <w:t xml:space="preserve"> </w:t>
      </w:r>
      <w:r w:rsidRPr="00C7510C">
        <w:t>item 3.1 do Anexo VII-F da IN SEGES/MP n.</w:t>
      </w:r>
      <w:r w:rsidR="00AF3CB1">
        <w:t xml:space="preserve"> </w:t>
      </w:r>
      <w:r w:rsidRPr="00C7510C">
        <w:t>05/2017.</w:t>
      </w:r>
    </w:p>
    <w:p w14:paraId="57963E83" w14:textId="77777777" w:rsidR="00AF3CB1" w:rsidRPr="00C7510C" w:rsidRDefault="00AF3CB1" w:rsidP="00AF3CB1">
      <w:pPr>
        <w:rPr>
          <w:lang w:eastAsia="pt-BR"/>
        </w:rPr>
      </w:pPr>
    </w:p>
    <w:p w14:paraId="08E0A920" w14:textId="3776D375" w:rsidR="00C7510C" w:rsidRDefault="00C7510C" w:rsidP="00D70910">
      <w:pPr>
        <w:pStyle w:val="Ttulo2"/>
      </w:pPr>
      <w:r w:rsidRPr="00C7510C">
        <w:t>O garantidor não é parte para figurar em processo administrativo instaurado pela</w:t>
      </w:r>
      <w:r w:rsidR="00AF3CB1">
        <w:t xml:space="preserve"> </w:t>
      </w:r>
      <w:r w:rsidRPr="00C7510C">
        <w:t>contratante com o objetivo de apurar prejuízos e/ou aplicar sanções à contratada.</w:t>
      </w:r>
    </w:p>
    <w:p w14:paraId="649B1016" w14:textId="77777777" w:rsidR="00AF3CB1" w:rsidRPr="00C7510C" w:rsidRDefault="00AF3CB1" w:rsidP="00AF3CB1">
      <w:pPr>
        <w:rPr>
          <w:lang w:eastAsia="pt-BR"/>
        </w:rPr>
      </w:pPr>
    </w:p>
    <w:p w14:paraId="75F0E54B" w14:textId="08B31A99" w:rsidR="00C7510C" w:rsidRDefault="00C7510C" w:rsidP="00DC0F34">
      <w:pPr>
        <w:pStyle w:val="Ttulo2"/>
      </w:pPr>
      <w:r w:rsidRPr="00C7510C">
        <w:t>A contratada autoriza a contratante a reter, a qualquer tempo, a garantia, na forma</w:t>
      </w:r>
      <w:r w:rsidR="00AF3CB1">
        <w:t xml:space="preserve"> </w:t>
      </w:r>
      <w:r w:rsidRPr="00C7510C">
        <w:t>prevista neste TR.</w:t>
      </w:r>
    </w:p>
    <w:p w14:paraId="5A100652" w14:textId="77777777" w:rsidR="00AF3CB1" w:rsidRPr="00C7510C" w:rsidRDefault="00AF3CB1" w:rsidP="00AF3CB1">
      <w:pPr>
        <w:rPr>
          <w:lang w:eastAsia="pt-BR"/>
        </w:rPr>
      </w:pPr>
    </w:p>
    <w:p w14:paraId="537DFDD1" w14:textId="627565D4" w:rsidR="00C7510C" w:rsidRDefault="00C7510C" w:rsidP="004E216E">
      <w:pPr>
        <w:pStyle w:val="Ttulo2"/>
      </w:pPr>
      <w:r w:rsidRPr="00C7510C">
        <w:t>A garantia da contratação somente será liberada ante a comprovação de que a</w:t>
      </w:r>
      <w:r w:rsidR="00AF3CB1">
        <w:t xml:space="preserve"> </w:t>
      </w:r>
      <w:r w:rsidRPr="00C7510C">
        <w:t>empresa pagou todas as verbas rescisórias decorrentes da contratação, e que, caso esse</w:t>
      </w:r>
      <w:r w:rsidR="00AF3CB1" w:rsidRPr="00AF3CB1">
        <w:t xml:space="preserve"> </w:t>
      </w:r>
      <w:r w:rsidRPr="00C7510C">
        <w:lastRenderedPageBreak/>
        <w:t>pagamento não ocorra até o fim do segundo mês após o encerramento da vigência</w:t>
      </w:r>
      <w:r w:rsidR="00AF3CB1" w:rsidRPr="00AF3CB1">
        <w:t xml:space="preserve"> </w:t>
      </w:r>
      <w:r w:rsidRPr="00C7510C">
        <w:t>contratual, a garantia será utilizada para o pagamento dessas verbas trabalhistas,</w:t>
      </w:r>
      <w:r w:rsidR="00AF3CB1" w:rsidRPr="00AF3CB1">
        <w:t xml:space="preserve"> </w:t>
      </w:r>
      <w:r w:rsidRPr="00C7510C">
        <w:t>incluindo</w:t>
      </w:r>
      <w:r w:rsidR="00AF3CB1" w:rsidRPr="00AF3CB1">
        <w:t xml:space="preserve"> </w:t>
      </w:r>
      <w:r w:rsidRPr="00C7510C">
        <w:t>suas repercussões previdenciárias e relativas ao FGTS, conforme estabelecido</w:t>
      </w:r>
      <w:r w:rsidR="00AF3CB1" w:rsidRPr="00AF3CB1">
        <w:t xml:space="preserve"> </w:t>
      </w:r>
      <w:r w:rsidRPr="00C7510C">
        <w:t>no art. 8º,</w:t>
      </w:r>
      <w:r w:rsidR="00AF3CB1">
        <w:t xml:space="preserve"> </w:t>
      </w:r>
      <w:r w:rsidRPr="00C7510C">
        <w:t>VI do Decreto nº 9.507, de 2018, observada a legislação que rege a matéria.</w:t>
      </w:r>
    </w:p>
    <w:p w14:paraId="4CD05D31" w14:textId="77777777" w:rsidR="00AF3CB1" w:rsidRPr="00C7510C" w:rsidRDefault="00AF3CB1" w:rsidP="00AF3CB1">
      <w:pPr>
        <w:rPr>
          <w:lang w:eastAsia="pt-BR"/>
        </w:rPr>
      </w:pPr>
    </w:p>
    <w:p w14:paraId="08A76DCC" w14:textId="64A56A3B" w:rsidR="00C7510C" w:rsidRDefault="00C7510C" w:rsidP="00AF3CB1">
      <w:pPr>
        <w:pStyle w:val="Ttulo2"/>
      </w:pPr>
      <w:r w:rsidRPr="00C7510C">
        <w:t>Também poderá haver liberação da garantia se a empresa comprovar que os</w:t>
      </w:r>
      <w:r w:rsidR="00AF3CB1">
        <w:t xml:space="preserve"> </w:t>
      </w:r>
      <w:r w:rsidRPr="00C7510C">
        <w:t>empregados serão realocados em outra atividade de prestação de serviços, sem que</w:t>
      </w:r>
      <w:r w:rsidR="00AF3CB1">
        <w:t xml:space="preserve"> </w:t>
      </w:r>
      <w:r w:rsidRPr="00C7510C">
        <w:t>ocorra a interrupção do contrato de trabalho;</w:t>
      </w:r>
    </w:p>
    <w:p w14:paraId="38E940C3" w14:textId="77777777" w:rsidR="00AF3CB1" w:rsidRPr="00C7510C" w:rsidRDefault="00AF3CB1" w:rsidP="00AF3CB1">
      <w:pPr>
        <w:rPr>
          <w:lang w:eastAsia="pt-BR"/>
        </w:rPr>
      </w:pPr>
    </w:p>
    <w:p w14:paraId="2B79EFDD" w14:textId="7923AA6E" w:rsidR="00C7510C" w:rsidRPr="00AF3CB1" w:rsidRDefault="00C7510C" w:rsidP="00AF3CB1">
      <w:pPr>
        <w:pStyle w:val="Ttulo2"/>
      </w:pPr>
      <w:r w:rsidRPr="00C7510C">
        <w:t>Por ocasião do encerramento da prestação dos serviços contratados, a</w:t>
      </w:r>
      <w:r w:rsidR="00AF3CB1">
        <w:t xml:space="preserve"> </w:t>
      </w:r>
      <w:r w:rsidRPr="00C7510C">
        <w:t>Administração Contratante poderá utilizar o valor da garantia prestada para o pagamento</w:t>
      </w:r>
      <w:r w:rsidR="00AF3CB1" w:rsidRPr="00AF3CB1">
        <w:t xml:space="preserve"> </w:t>
      </w:r>
      <w:r w:rsidRPr="00C7510C">
        <w:t>direto aos trabalhadores vinculados ao contrato no caso da não comprovação: (1) do</w:t>
      </w:r>
      <w:r w:rsidR="00AF3CB1" w:rsidRPr="00AF3CB1">
        <w:t xml:space="preserve"> </w:t>
      </w:r>
      <w:r w:rsidRPr="00C7510C">
        <w:t>pagamento das respectivas verbas rescisórias ou (2) da realocação dos trabalhadores em</w:t>
      </w:r>
      <w:r w:rsidR="00AF3CB1">
        <w:t xml:space="preserve"> </w:t>
      </w:r>
      <w:r w:rsidRPr="00AF3CB1">
        <w:t>outra atividade de</w:t>
      </w:r>
      <w:r w:rsidR="00AF3CB1">
        <w:t xml:space="preserve"> </w:t>
      </w:r>
      <w:r w:rsidRPr="00AF3CB1">
        <w:t>prestação de serviços, nos termos da alínea "j do item 3.1 do Anexo VII</w:t>
      </w:r>
      <w:r w:rsidR="00AF3CB1">
        <w:t>-</w:t>
      </w:r>
      <w:r w:rsidRPr="00AF3CB1">
        <w:t>F da</w:t>
      </w:r>
      <w:r w:rsidR="00AF3CB1">
        <w:t xml:space="preserve"> </w:t>
      </w:r>
      <w:r w:rsidRPr="00AF3CB1">
        <w:t>IN SEGES/MP n. 5/2017.</w:t>
      </w:r>
    </w:p>
    <w:p w14:paraId="1E6D020C" w14:textId="77777777" w:rsidR="00C7510C" w:rsidRPr="00AD7C5B" w:rsidRDefault="00C7510C" w:rsidP="00C7510C">
      <w:pPr>
        <w:ind w:left="1713"/>
        <w:rPr>
          <w:rFonts w:ascii="Times New Roman" w:hAnsi="Times New Roman" w:cs="Times New Roman"/>
          <w:b/>
          <w:bCs/>
          <w:sz w:val="24"/>
        </w:rPr>
      </w:pPr>
    </w:p>
    <w:p w14:paraId="49656B33" w14:textId="77777777" w:rsidR="00AD7C5B" w:rsidRPr="00896AD2" w:rsidRDefault="00AD7C5B" w:rsidP="000452CC">
      <w:pPr>
        <w:pStyle w:val="Ttulo1"/>
      </w:pPr>
      <w:bookmarkStart w:id="52" w:name="_Toc138336771"/>
      <w:bookmarkStart w:id="53" w:name="_Toc140142030"/>
      <w:r w:rsidRPr="00896AD2">
        <w:t>MATRIZ DE RISCO</w:t>
      </w:r>
      <w:bookmarkEnd w:id="52"/>
      <w:bookmarkEnd w:id="53"/>
    </w:p>
    <w:p w14:paraId="52CE59D8" w14:textId="77777777" w:rsidR="00AD7C5B" w:rsidRPr="00896AD2" w:rsidRDefault="00AD7C5B" w:rsidP="00AD7C5B">
      <w:pPr>
        <w:rPr>
          <w:rFonts w:ascii="Times New Roman" w:hAnsi="Times New Roman" w:cs="Times New Roman"/>
          <w:sz w:val="24"/>
          <w:lang w:eastAsia="x-none"/>
        </w:rPr>
      </w:pPr>
    </w:p>
    <w:p w14:paraId="515996E6" w14:textId="77777777" w:rsidR="00AD7C5B" w:rsidRPr="00896AD2" w:rsidRDefault="00AD7C5B" w:rsidP="000452CC">
      <w:pPr>
        <w:pStyle w:val="Ttulo2"/>
      </w:pPr>
      <w:r w:rsidRPr="00896AD2">
        <w:t>Tem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74FED0D0" w14:textId="77777777" w:rsidR="00AD7C5B" w:rsidRPr="00896AD2" w:rsidRDefault="00AD7C5B" w:rsidP="00AD7C5B">
      <w:pPr>
        <w:ind w:left="709"/>
        <w:rPr>
          <w:rFonts w:ascii="Times New Roman" w:hAnsi="Times New Roman" w:cs="Times New Roman"/>
          <w:sz w:val="24"/>
          <w:lang w:val="x-none" w:eastAsia="x-none"/>
        </w:rPr>
      </w:pPr>
    </w:p>
    <w:p w14:paraId="6E9DC4E7" w14:textId="77777777" w:rsidR="00AD7C5B" w:rsidRPr="00896AD2" w:rsidRDefault="00AD7C5B" w:rsidP="000452CC">
      <w:pPr>
        <w:pStyle w:val="Ttulo2"/>
      </w:pPr>
      <w:r w:rsidRPr="00896AD2">
        <w:t>A contratada não é responsável pelos riscos relacionados ao objeto do ajuste cuja responsabilidade na Matriz de Riscos é da Codevasf.</w:t>
      </w:r>
    </w:p>
    <w:p w14:paraId="3597D02C" w14:textId="77777777" w:rsidR="00AD7C5B" w:rsidRPr="00896AD2" w:rsidRDefault="00AD7C5B" w:rsidP="00AD7C5B">
      <w:pPr>
        <w:ind w:left="709"/>
        <w:rPr>
          <w:rFonts w:ascii="Times New Roman" w:hAnsi="Times New Roman" w:cs="Times New Roman"/>
          <w:sz w:val="24"/>
          <w:lang w:eastAsia="x-none"/>
        </w:rPr>
      </w:pPr>
    </w:p>
    <w:p w14:paraId="1C1A0460" w14:textId="77777777" w:rsidR="00AD7C5B" w:rsidRPr="00896AD2" w:rsidRDefault="00AD7C5B" w:rsidP="000452CC">
      <w:pPr>
        <w:pStyle w:val="Ttulo2"/>
      </w:pPr>
      <w:r w:rsidRPr="00896AD2">
        <w:t>A contratada é integral e exclusivamente responsável por todos os riscos relacionados ao objeto do ajuste, inclusive, sem limitação, daqueles alocados para a contratada.</w:t>
      </w:r>
    </w:p>
    <w:p w14:paraId="2D2688EE" w14:textId="77777777" w:rsidR="00AD7C5B" w:rsidRPr="00896AD2" w:rsidRDefault="00AD7C5B" w:rsidP="00AD7C5B">
      <w:pPr>
        <w:ind w:left="709"/>
        <w:rPr>
          <w:rFonts w:ascii="Times New Roman" w:hAnsi="Times New Roman" w:cs="Times New Roman"/>
          <w:sz w:val="24"/>
          <w:lang w:val="x-none" w:eastAsia="x-none"/>
        </w:rPr>
      </w:pPr>
    </w:p>
    <w:p w14:paraId="3A5FD2D3" w14:textId="77777777" w:rsidR="00AD7C5B" w:rsidRPr="00896AD2" w:rsidRDefault="00AD7C5B" w:rsidP="000452CC">
      <w:pPr>
        <w:pStyle w:val="Ttulo2"/>
      </w:pPr>
      <w:r w:rsidRPr="00896AD2">
        <w:t>Constitui peça integrante do contrato a Matriz de Riscos, independentemente de transcrição no instrumento.</w:t>
      </w:r>
    </w:p>
    <w:p w14:paraId="0927C39E" w14:textId="77777777" w:rsidR="00AD7C5B" w:rsidRPr="00896AD2" w:rsidRDefault="00AD7C5B" w:rsidP="00AD7C5B">
      <w:pPr>
        <w:ind w:left="709"/>
        <w:rPr>
          <w:rFonts w:ascii="Times New Roman" w:hAnsi="Times New Roman" w:cs="Times New Roman"/>
          <w:sz w:val="24"/>
          <w:lang w:val="x-none" w:eastAsia="x-none"/>
        </w:rPr>
      </w:pPr>
    </w:p>
    <w:p w14:paraId="55884B81" w14:textId="77777777" w:rsidR="00AD7C5B" w:rsidRPr="00896AD2" w:rsidRDefault="00AD7C5B" w:rsidP="000452CC">
      <w:pPr>
        <w:pStyle w:val="Ttulo2"/>
      </w:pPr>
      <w:r w:rsidRPr="00896AD2">
        <w:t>A contratada tem pleno conhecimento, quando da participação do processo licitatório, da natureza e extensão dos riscos por ela assumidos e deve levar tais riscos em consideração na formulação de sua proposta.</w:t>
      </w:r>
    </w:p>
    <w:p w14:paraId="68C57C29" w14:textId="77777777" w:rsidR="00AD7C5B" w:rsidRPr="00896AD2" w:rsidRDefault="00AD7C5B" w:rsidP="00AD7C5B">
      <w:pPr>
        <w:ind w:left="709"/>
        <w:rPr>
          <w:rFonts w:ascii="Times New Roman" w:hAnsi="Times New Roman" w:cs="Times New Roman"/>
          <w:sz w:val="24"/>
          <w:lang w:val="x-none" w:eastAsia="x-none"/>
        </w:rPr>
      </w:pPr>
    </w:p>
    <w:p w14:paraId="7B392B19" w14:textId="77777777" w:rsidR="00AD7C5B" w:rsidRPr="00896AD2" w:rsidRDefault="00AD7C5B" w:rsidP="000452CC">
      <w:pPr>
        <w:pStyle w:val="Ttulo2"/>
      </w:pPr>
      <w:r w:rsidRPr="00896AD2">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5B376819" w14:textId="77777777" w:rsidR="00AD7C5B" w:rsidRPr="00896AD2" w:rsidRDefault="00AD7C5B" w:rsidP="00AD7C5B">
      <w:pPr>
        <w:ind w:left="709"/>
        <w:rPr>
          <w:rFonts w:ascii="Times New Roman" w:hAnsi="Times New Roman" w:cs="Times New Roman"/>
          <w:sz w:val="24"/>
          <w:lang w:val="x-none" w:eastAsia="x-none"/>
        </w:rPr>
      </w:pPr>
    </w:p>
    <w:p w14:paraId="77A17765" w14:textId="77777777" w:rsidR="00AD7C5B" w:rsidRPr="00896AD2" w:rsidRDefault="00AD7C5B" w:rsidP="000452CC">
      <w:pPr>
        <w:pStyle w:val="Ttulo2"/>
      </w:pPr>
      <w:r w:rsidRPr="00896AD2">
        <w:t>Sempre que atendidas as condições do contrato e mantidas as disposições do contrato e as disposições da matriz de riscos, considera-se mantido seu equilíbrio econômico-financeiro.</w:t>
      </w:r>
    </w:p>
    <w:p w14:paraId="086E689D" w14:textId="77777777" w:rsidR="00AD7C5B" w:rsidRPr="00896AD2" w:rsidRDefault="00AD7C5B" w:rsidP="00AD7C5B">
      <w:pPr>
        <w:ind w:left="709"/>
        <w:rPr>
          <w:rFonts w:ascii="Times New Roman" w:hAnsi="Times New Roman" w:cs="Times New Roman"/>
          <w:sz w:val="24"/>
          <w:lang w:val="x-none" w:eastAsia="x-none"/>
        </w:rPr>
      </w:pPr>
    </w:p>
    <w:p w14:paraId="0EAFF986" w14:textId="77777777" w:rsidR="00AD7C5B" w:rsidRPr="00896AD2" w:rsidRDefault="00AD7C5B" w:rsidP="000452CC">
      <w:pPr>
        <w:pStyle w:val="Ttulo2"/>
      </w:pPr>
      <w:r w:rsidRPr="00896AD2">
        <w:lastRenderedPageBreak/>
        <w:t>A contratada somente poderá solicitar a recomposição do equilíbrio econômico-financeiro ou aditivo de prazo nas hipóteses excluídas de sua responsabilidade na matriz de riscos.</w:t>
      </w:r>
    </w:p>
    <w:p w14:paraId="10043CC9" w14:textId="77777777" w:rsidR="00AD7C5B" w:rsidRPr="00896AD2" w:rsidRDefault="00AD7C5B" w:rsidP="00AD7C5B">
      <w:pPr>
        <w:ind w:left="709"/>
        <w:rPr>
          <w:rFonts w:ascii="Times New Roman" w:hAnsi="Times New Roman" w:cs="Times New Roman"/>
          <w:sz w:val="24"/>
          <w:lang w:val="x-none" w:eastAsia="x-none"/>
        </w:rPr>
      </w:pPr>
    </w:p>
    <w:p w14:paraId="0D9C99DA" w14:textId="77777777" w:rsidR="00AD7C5B" w:rsidRPr="00896AD2" w:rsidRDefault="00AD7C5B" w:rsidP="000452CC">
      <w:pPr>
        <w:pStyle w:val="Ttulo2"/>
      </w:pPr>
      <w:r w:rsidRPr="00896AD2">
        <w:t>Os casos omissos na matriz de riscos serão objeto de análise acurada e criteriosa, lastreada em elementos técnicos, por intermédio de processo administrativo para apurar o caso concreto.</w:t>
      </w:r>
    </w:p>
    <w:p w14:paraId="4BC707D4" w14:textId="77777777" w:rsidR="00AD7C5B" w:rsidRPr="00896AD2" w:rsidRDefault="00AD7C5B" w:rsidP="00AD7C5B">
      <w:pPr>
        <w:ind w:left="709"/>
        <w:rPr>
          <w:rFonts w:ascii="Times New Roman" w:hAnsi="Times New Roman" w:cs="Times New Roman"/>
          <w:sz w:val="24"/>
          <w:lang w:val="x-none" w:eastAsia="x-none"/>
        </w:rPr>
      </w:pPr>
    </w:p>
    <w:p w14:paraId="2D841C5E" w14:textId="03E720BF" w:rsidR="00AD7C5B" w:rsidRDefault="00AD7C5B" w:rsidP="000452CC">
      <w:pPr>
        <w:pStyle w:val="Ttulo2"/>
      </w:pPr>
      <w:r w:rsidRPr="00896AD2">
        <w:t>A referida matriz de riscos é parte integrante do contrato, pois tais obrigações são de resultado e devidamente delimitadas neste instrumento.</w:t>
      </w:r>
    </w:p>
    <w:p w14:paraId="54DFF602" w14:textId="77777777" w:rsidR="00E90E7C" w:rsidRPr="00E90E7C" w:rsidRDefault="00E90E7C" w:rsidP="00E90E7C">
      <w:pPr>
        <w:rPr>
          <w:lang w:eastAsia="pt-BR"/>
        </w:rPr>
      </w:pPr>
    </w:p>
    <w:p w14:paraId="530D9270" w14:textId="31A5F165" w:rsidR="0003097F" w:rsidRPr="00FE2718" w:rsidRDefault="0003097F" w:rsidP="000452CC">
      <w:pPr>
        <w:pStyle w:val="Ttulo1"/>
      </w:pPr>
      <w:bookmarkStart w:id="54" w:name="_Toc140142031"/>
      <w:r w:rsidRPr="00FE2718">
        <w:t>CONDIÇÕES GERAIS</w:t>
      </w:r>
      <w:bookmarkEnd w:id="54"/>
    </w:p>
    <w:p w14:paraId="4AB7BBA9" w14:textId="77777777" w:rsidR="001138A3" w:rsidRPr="00FE2718" w:rsidRDefault="001138A3" w:rsidP="00785ED6">
      <w:pPr>
        <w:rPr>
          <w:rFonts w:ascii="Times New Roman" w:hAnsi="Times New Roman" w:cs="Times New Roman"/>
          <w:color w:val="000000" w:themeColor="text1"/>
          <w:sz w:val="24"/>
        </w:rPr>
      </w:pPr>
    </w:p>
    <w:p w14:paraId="05A72E98" w14:textId="77777777" w:rsidR="0003097F" w:rsidRPr="00FE2718" w:rsidRDefault="0003097F" w:rsidP="000452CC">
      <w:pPr>
        <w:pStyle w:val="Ttulo2"/>
      </w:pPr>
      <w:r w:rsidRPr="00FE2718">
        <w:t>Este</w:t>
      </w:r>
      <w:r w:rsidR="007370D9" w:rsidRPr="00FE2718">
        <w:t xml:space="preserve"> Termo</w:t>
      </w:r>
      <w:r w:rsidRPr="00FE2718">
        <w:t xml:space="preserve"> de Referência e seus anexos farão parte integrante do contrato a ser firmado com a </w:t>
      </w:r>
      <w:r w:rsidR="0098597C" w:rsidRPr="00FE2718">
        <w:t>CONTRATADA</w:t>
      </w:r>
      <w:r w:rsidRPr="00FE2718">
        <w:t>, independente de transições.</w:t>
      </w:r>
    </w:p>
    <w:p w14:paraId="79B33BC8" w14:textId="77777777" w:rsidR="003E0AD3" w:rsidRPr="00FE2718" w:rsidRDefault="003E0AD3" w:rsidP="00785ED6">
      <w:pPr>
        <w:ind w:left="709" w:hanging="709"/>
        <w:rPr>
          <w:rFonts w:ascii="Times New Roman" w:hAnsi="Times New Roman" w:cs="Times New Roman"/>
          <w:color w:val="000000" w:themeColor="text1"/>
          <w:sz w:val="24"/>
        </w:rPr>
      </w:pPr>
    </w:p>
    <w:p w14:paraId="6C095B31" w14:textId="46BF923E" w:rsidR="00DF2B62" w:rsidRPr="00FE2718" w:rsidRDefault="00DF2B62" w:rsidP="000452CC">
      <w:pPr>
        <w:pStyle w:val="Ttulo2"/>
      </w:pPr>
      <w:r w:rsidRPr="00FE2718">
        <w:t>A contratação de empregados para a execução dos serviços dependerá de prévia apr</w:t>
      </w:r>
      <w:r w:rsidR="00CF0645" w:rsidRPr="00FE2718">
        <w:t xml:space="preserve">ovação da </w:t>
      </w:r>
      <w:r w:rsidR="00A401C2" w:rsidRPr="00FE2718">
        <w:t>CODEVASF</w:t>
      </w:r>
      <w:r w:rsidR="00CF0645" w:rsidRPr="00FE2718">
        <w:t>, mediante aná</w:t>
      </w:r>
      <w:r w:rsidRPr="00FE2718">
        <w:t>lise da documentação pessoal e profissional.</w:t>
      </w:r>
    </w:p>
    <w:p w14:paraId="3DFC6A9A" w14:textId="77777777" w:rsidR="00DF2B62" w:rsidRPr="00FE2718" w:rsidRDefault="00DF2B62" w:rsidP="00785ED6">
      <w:pPr>
        <w:ind w:left="709" w:hanging="709"/>
        <w:rPr>
          <w:rFonts w:ascii="Times New Roman" w:hAnsi="Times New Roman" w:cs="Times New Roman"/>
          <w:color w:val="000000" w:themeColor="text1"/>
          <w:sz w:val="24"/>
        </w:rPr>
      </w:pPr>
    </w:p>
    <w:p w14:paraId="17925CE8" w14:textId="2EED9487" w:rsidR="00DF2B62" w:rsidRDefault="00DF2B62" w:rsidP="000452CC">
      <w:pPr>
        <w:pStyle w:val="Ttulo2"/>
      </w:pPr>
      <w:r w:rsidRPr="00FE2718">
        <w:t xml:space="preserve">Os empregados da contratada poderão ser </w:t>
      </w:r>
      <w:r w:rsidR="005822CF" w:rsidRPr="00FE2718">
        <w:t>substituídos</w:t>
      </w:r>
      <w:r w:rsidRPr="00FE2718">
        <w:t xml:space="preserve"> de acordo com a conveniência dos serviços.</w:t>
      </w:r>
    </w:p>
    <w:p w14:paraId="6B67C4CD" w14:textId="77777777" w:rsidR="00E90E7C" w:rsidRPr="00E90E7C" w:rsidRDefault="00E90E7C" w:rsidP="00E90E7C">
      <w:pPr>
        <w:rPr>
          <w:lang w:eastAsia="pt-BR"/>
        </w:rPr>
      </w:pPr>
    </w:p>
    <w:p w14:paraId="6502E448" w14:textId="359C5487" w:rsidR="00BD2928" w:rsidRPr="00FE2718" w:rsidRDefault="00BD2928" w:rsidP="000452CC">
      <w:pPr>
        <w:pStyle w:val="Ttulo1"/>
      </w:pPr>
      <w:bookmarkStart w:id="55" w:name="_Ref441139391"/>
      <w:bookmarkStart w:id="56" w:name="_Toc22300293"/>
      <w:bookmarkStart w:id="57" w:name="_Toc140142032"/>
      <w:r w:rsidRPr="00FE2718">
        <w:t>ANEXOS</w:t>
      </w:r>
      <w:bookmarkEnd w:id="55"/>
      <w:bookmarkEnd w:id="56"/>
      <w:bookmarkEnd w:id="57"/>
    </w:p>
    <w:p w14:paraId="3AFC7A3E" w14:textId="77777777" w:rsidR="00BD2928" w:rsidRPr="00FE2718" w:rsidRDefault="00BD2928" w:rsidP="00785ED6">
      <w:pPr>
        <w:rPr>
          <w:rFonts w:ascii="Times New Roman" w:hAnsi="Times New Roman" w:cs="Times New Roman"/>
          <w:color w:val="000000" w:themeColor="text1"/>
          <w:sz w:val="24"/>
        </w:rPr>
      </w:pPr>
    </w:p>
    <w:p w14:paraId="02EA7F6F" w14:textId="77777777" w:rsidR="00797B58" w:rsidRPr="00FE2718" w:rsidRDefault="00797B58"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São ainda, docu</w:t>
      </w:r>
      <w:r w:rsidR="007370D9" w:rsidRPr="00FE2718">
        <w:rPr>
          <w:rFonts w:ascii="Times New Roman" w:hAnsi="Times New Roman" w:cs="Times New Roman"/>
          <w:color w:val="000000" w:themeColor="text1"/>
          <w:sz w:val="24"/>
        </w:rPr>
        <w:t>mentos integrantes deste Termo</w:t>
      </w:r>
      <w:r w:rsidR="00CF0645" w:rsidRPr="00FE2718">
        <w:rPr>
          <w:rFonts w:ascii="Times New Roman" w:hAnsi="Times New Roman" w:cs="Times New Roman"/>
          <w:color w:val="000000" w:themeColor="text1"/>
          <w:sz w:val="24"/>
        </w:rPr>
        <w:t xml:space="preserve"> de Referência</w:t>
      </w:r>
      <w:r w:rsidRPr="00FE2718">
        <w:rPr>
          <w:rFonts w:ascii="Times New Roman" w:hAnsi="Times New Roman" w:cs="Times New Roman"/>
          <w:color w:val="000000" w:themeColor="text1"/>
          <w:sz w:val="24"/>
        </w:rPr>
        <w:t>:</w:t>
      </w:r>
    </w:p>
    <w:p w14:paraId="79276FCE" w14:textId="77777777" w:rsidR="003A12F4" w:rsidRPr="00FE2718" w:rsidRDefault="003A12F4" w:rsidP="00785ED6">
      <w:pPr>
        <w:rPr>
          <w:rFonts w:ascii="Times New Roman" w:hAnsi="Times New Roman" w:cs="Times New Roman"/>
          <w:color w:val="000000" w:themeColor="text1"/>
          <w:sz w:val="24"/>
        </w:rPr>
      </w:pPr>
    </w:p>
    <w:p w14:paraId="78F931AA" w14:textId="33372903" w:rsidR="003A12F4" w:rsidRPr="00FE2718" w:rsidRDefault="003A12F4" w:rsidP="00B723D6">
      <w:pPr>
        <w:pStyle w:val="PargrafodaLista"/>
        <w:numPr>
          <w:ilvl w:val="0"/>
          <w:numId w:val="25"/>
        </w:num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Anexo I</w:t>
      </w:r>
      <w:r w:rsidR="005C2629">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 Justificativas</w:t>
      </w:r>
    </w:p>
    <w:p w14:paraId="0AF33308" w14:textId="662D1441" w:rsidR="003A12F4" w:rsidRPr="00FE2718" w:rsidRDefault="003A12F4" w:rsidP="00B723D6">
      <w:pPr>
        <w:pStyle w:val="PargrafodaLista"/>
        <w:numPr>
          <w:ilvl w:val="0"/>
          <w:numId w:val="25"/>
        </w:num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Anexo II</w:t>
      </w:r>
      <w:r w:rsidR="005C2629">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 Modelo Declaração de Conhecimento do Local de Execução Serviços</w:t>
      </w:r>
    </w:p>
    <w:p w14:paraId="2EF97F84" w14:textId="6A6EFC58" w:rsidR="003A12F4" w:rsidRPr="00FE2718" w:rsidRDefault="003A12F4" w:rsidP="00B723D6">
      <w:pPr>
        <w:pStyle w:val="PargrafodaLista"/>
        <w:numPr>
          <w:ilvl w:val="0"/>
          <w:numId w:val="25"/>
        </w:num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Anexo III</w:t>
      </w:r>
      <w:r w:rsidR="005C2629">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 Planilha Orçamentária dos postos de trabalho</w:t>
      </w:r>
      <w:r w:rsidR="008E595D" w:rsidRPr="00FE2718">
        <w:rPr>
          <w:rFonts w:ascii="Times New Roman" w:hAnsi="Times New Roman" w:cs="Times New Roman"/>
          <w:color w:val="000000" w:themeColor="text1"/>
          <w:sz w:val="24"/>
        </w:rPr>
        <w:t>.</w:t>
      </w:r>
    </w:p>
    <w:p w14:paraId="349DBAFA" w14:textId="3ED3AA0A" w:rsidR="003A12F4" w:rsidRDefault="003A12F4" w:rsidP="00B723D6">
      <w:pPr>
        <w:pStyle w:val="PargrafodaLista"/>
        <w:numPr>
          <w:ilvl w:val="0"/>
          <w:numId w:val="25"/>
        </w:num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Anexo IV</w:t>
      </w:r>
      <w:r w:rsidR="005C2629">
        <w:rPr>
          <w:rFonts w:ascii="Times New Roman" w:hAnsi="Times New Roman" w:cs="Times New Roman"/>
          <w:color w:val="000000" w:themeColor="text1"/>
          <w:sz w:val="24"/>
        </w:rPr>
        <w:t xml:space="preserve"> </w:t>
      </w:r>
      <w:r w:rsidRPr="00FE2718">
        <w:rPr>
          <w:rFonts w:ascii="Times New Roman" w:hAnsi="Times New Roman" w:cs="Times New Roman"/>
          <w:color w:val="000000" w:themeColor="text1"/>
          <w:sz w:val="24"/>
        </w:rPr>
        <w:t>- Planilha Orçamentária dos Insumos</w:t>
      </w:r>
      <w:r w:rsidR="008E595D" w:rsidRPr="00FE2718">
        <w:rPr>
          <w:rFonts w:ascii="Times New Roman" w:hAnsi="Times New Roman" w:cs="Times New Roman"/>
          <w:color w:val="000000" w:themeColor="text1"/>
          <w:sz w:val="24"/>
        </w:rPr>
        <w:t>.</w:t>
      </w:r>
    </w:p>
    <w:p w14:paraId="7B16E611" w14:textId="7E43ADE0" w:rsidR="00F25046" w:rsidRPr="00FE2718" w:rsidRDefault="00F25046" w:rsidP="00B723D6">
      <w:pPr>
        <w:pStyle w:val="PargrafodaLista"/>
        <w:numPr>
          <w:ilvl w:val="0"/>
          <w:numId w:val="25"/>
        </w:numPr>
        <w:rPr>
          <w:rFonts w:ascii="Times New Roman" w:hAnsi="Times New Roman" w:cs="Times New Roman"/>
          <w:color w:val="000000" w:themeColor="text1"/>
          <w:sz w:val="24"/>
        </w:rPr>
      </w:pPr>
      <w:r w:rsidRPr="00F25046">
        <w:rPr>
          <w:rFonts w:ascii="Times New Roman" w:hAnsi="Times New Roman" w:cs="Times New Roman"/>
          <w:color w:val="000000" w:themeColor="text1"/>
          <w:sz w:val="24"/>
        </w:rPr>
        <w:t xml:space="preserve">Anexo V </w:t>
      </w:r>
      <w:r w:rsidR="005C2629">
        <w:rPr>
          <w:rFonts w:ascii="Times New Roman" w:hAnsi="Times New Roman" w:cs="Times New Roman"/>
          <w:color w:val="000000" w:themeColor="text1"/>
          <w:sz w:val="24"/>
        </w:rPr>
        <w:t>-</w:t>
      </w:r>
      <w:r w:rsidRPr="00F25046">
        <w:rPr>
          <w:rFonts w:ascii="Times New Roman" w:hAnsi="Times New Roman" w:cs="Times New Roman"/>
          <w:color w:val="000000" w:themeColor="text1"/>
          <w:sz w:val="24"/>
        </w:rPr>
        <w:t xml:space="preserve"> Planilha</w:t>
      </w:r>
      <w:r w:rsidR="005D3258">
        <w:rPr>
          <w:rFonts w:ascii="Times New Roman" w:hAnsi="Times New Roman" w:cs="Times New Roman"/>
          <w:color w:val="000000" w:themeColor="text1"/>
          <w:sz w:val="24"/>
        </w:rPr>
        <w:t xml:space="preserve"> de</w:t>
      </w:r>
      <w:r w:rsidRPr="00F25046">
        <w:rPr>
          <w:rFonts w:ascii="Times New Roman" w:hAnsi="Times New Roman" w:cs="Times New Roman"/>
          <w:color w:val="000000" w:themeColor="text1"/>
          <w:sz w:val="24"/>
        </w:rPr>
        <w:t xml:space="preserve"> Custo</w:t>
      </w:r>
      <w:r w:rsidR="00160268">
        <w:rPr>
          <w:rFonts w:ascii="Times New Roman" w:hAnsi="Times New Roman" w:cs="Times New Roman"/>
          <w:color w:val="000000" w:themeColor="text1"/>
          <w:sz w:val="24"/>
        </w:rPr>
        <w:t>s de</w:t>
      </w:r>
      <w:r w:rsidRPr="00F25046">
        <w:rPr>
          <w:rFonts w:ascii="Times New Roman" w:hAnsi="Times New Roman" w:cs="Times New Roman"/>
          <w:color w:val="000000" w:themeColor="text1"/>
          <w:sz w:val="24"/>
        </w:rPr>
        <w:t xml:space="preserve"> Viagens</w:t>
      </w:r>
      <w:r>
        <w:rPr>
          <w:rFonts w:ascii="Times New Roman" w:hAnsi="Times New Roman" w:cs="Times New Roman"/>
          <w:color w:val="000000" w:themeColor="text1"/>
          <w:sz w:val="24"/>
        </w:rPr>
        <w:t>.</w:t>
      </w:r>
    </w:p>
    <w:p w14:paraId="221AE25D" w14:textId="77777777" w:rsidR="00334260" w:rsidRPr="00FE2718" w:rsidRDefault="00334260" w:rsidP="00785ED6">
      <w:pPr>
        <w:pStyle w:val="Legenda"/>
        <w:rPr>
          <w:rFonts w:ascii="Times New Roman" w:hAnsi="Times New Roman" w:cs="Times New Roman"/>
          <w:color w:val="000000" w:themeColor="text1"/>
          <w:sz w:val="24"/>
          <w:szCs w:val="24"/>
        </w:rPr>
      </w:pPr>
      <w:bookmarkStart w:id="58" w:name="_Ref450205714"/>
      <w:bookmarkStart w:id="59" w:name="_Toc352230692"/>
      <w:bookmarkStart w:id="60" w:name="_Toc392675799"/>
      <w:bookmarkStart w:id="61" w:name="_Ref394333211"/>
      <w:bookmarkStart w:id="62" w:name="_Ref440982424"/>
      <w:bookmarkStart w:id="63" w:name="_Toc440982774"/>
      <w:bookmarkStart w:id="64" w:name="_Ref441155482"/>
      <w:bookmarkStart w:id="65" w:name="_Ref450206143"/>
      <w:bookmarkStart w:id="66" w:name="_Ref459708699"/>
      <w:bookmarkStart w:id="67" w:name="_Ref460425741"/>
    </w:p>
    <w:p w14:paraId="7C6ABF95" w14:textId="77777777" w:rsidR="00334260" w:rsidRPr="00FE2718" w:rsidRDefault="00334260" w:rsidP="00785ED6">
      <w:pPr>
        <w:pStyle w:val="Legenda"/>
        <w:rPr>
          <w:rFonts w:ascii="Times New Roman" w:hAnsi="Times New Roman" w:cs="Times New Roman"/>
          <w:color w:val="000000" w:themeColor="text1"/>
          <w:sz w:val="24"/>
          <w:szCs w:val="24"/>
        </w:rPr>
      </w:pPr>
    </w:p>
    <w:p w14:paraId="2644A101" w14:textId="77777777" w:rsidR="00334260" w:rsidRPr="00FE2718" w:rsidRDefault="00334260" w:rsidP="00785ED6">
      <w:pPr>
        <w:pStyle w:val="Legenda"/>
        <w:rPr>
          <w:rFonts w:ascii="Times New Roman" w:hAnsi="Times New Roman" w:cs="Times New Roman"/>
          <w:color w:val="000000" w:themeColor="text1"/>
          <w:sz w:val="24"/>
          <w:szCs w:val="24"/>
        </w:rPr>
      </w:pPr>
    </w:p>
    <w:p w14:paraId="31E1702A" w14:textId="6A7775DC" w:rsidR="005B4EF3" w:rsidRPr="00FE2718" w:rsidRDefault="005B4EF3" w:rsidP="006A103A">
      <w:pPr>
        <w:spacing w:line="360" w:lineRule="auto"/>
        <w:jc w:val="right"/>
        <w:rPr>
          <w:rFonts w:ascii="Times New Roman" w:hAnsi="Times New Roman" w:cs="Times New Roman"/>
          <w:sz w:val="24"/>
        </w:rPr>
      </w:pPr>
      <w:r w:rsidRPr="00FE2718">
        <w:rPr>
          <w:rFonts w:ascii="Times New Roman" w:hAnsi="Times New Roman" w:cs="Times New Roman"/>
          <w:sz w:val="24"/>
        </w:rPr>
        <w:t xml:space="preserve">Bom Jesus da Lapa-BA, </w:t>
      </w:r>
      <w:r w:rsidR="009C63D0">
        <w:rPr>
          <w:rFonts w:ascii="Times New Roman" w:hAnsi="Times New Roman" w:cs="Times New Roman"/>
          <w:sz w:val="24"/>
        </w:rPr>
        <w:t>1</w:t>
      </w:r>
      <w:r w:rsidR="00C671DE">
        <w:rPr>
          <w:rFonts w:ascii="Times New Roman" w:hAnsi="Times New Roman" w:cs="Times New Roman"/>
          <w:sz w:val="24"/>
        </w:rPr>
        <w:t>9</w:t>
      </w:r>
      <w:r w:rsidRPr="00FE2718">
        <w:rPr>
          <w:rFonts w:ascii="Times New Roman" w:hAnsi="Times New Roman" w:cs="Times New Roman"/>
          <w:sz w:val="24"/>
        </w:rPr>
        <w:t xml:space="preserve"> de </w:t>
      </w:r>
      <w:r w:rsidR="00EF7A95" w:rsidRPr="00FE2718">
        <w:rPr>
          <w:rFonts w:ascii="Times New Roman" w:hAnsi="Times New Roman" w:cs="Times New Roman"/>
          <w:sz w:val="24"/>
        </w:rPr>
        <w:t>ju</w:t>
      </w:r>
      <w:r w:rsidR="000B41CA">
        <w:rPr>
          <w:rFonts w:ascii="Times New Roman" w:hAnsi="Times New Roman" w:cs="Times New Roman"/>
          <w:sz w:val="24"/>
        </w:rPr>
        <w:t>l</w:t>
      </w:r>
      <w:r w:rsidR="00EF7A95" w:rsidRPr="00FE2718">
        <w:rPr>
          <w:rFonts w:ascii="Times New Roman" w:hAnsi="Times New Roman" w:cs="Times New Roman"/>
          <w:sz w:val="24"/>
        </w:rPr>
        <w:t>ho</w:t>
      </w:r>
      <w:r w:rsidRPr="00FE2718">
        <w:rPr>
          <w:rFonts w:ascii="Times New Roman" w:hAnsi="Times New Roman" w:cs="Times New Roman"/>
          <w:sz w:val="24"/>
        </w:rPr>
        <w:t xml:space="preserve"> de 202</w:t>
      </w:r>
      <w:r w:rsidR="006A103A" w:rsidRPr="00FE2718">
        <w:rPr>
          <w:rFonts w:ascii="Times New Roman" w:hAnsi="Times New Roman" w:cs="Times New Roman"/>
          <w:sz w:val="24"/>
        </w:rPr>
        <w:t>3</w:t>
      </w:r>
      <w:r w:rsidRPr="00FE2718">
        <w:rPr>
          <w:rFonts w:ascii="Times New Roman" w:hAnsi="Times New Roman" w:cs="Times New Roman"/>
          <w:sz w:val="24"/>
        </w:rPr>
        <w:t>.</w:t>
      </w:r>
    </w:p>
    <w:p w14:paraId="3098DC11" w14:textId="77777777" w:rsidR="005B4EF3" w:rsidRPr="00FE2718" w:rsidRDefault="005B4EF3" w:rsidP="00785ED6">
      <w:pPr>
        <w:spacing w:line="360" w:lineRule="auto"/>
        <w:rPr>
          <w:rFonts w:ascii="Times New Roman" w:hAnsi="Times New Roman" w:cs="Times New Roman"/>
          <w:sz w:val="24"/>
        </w:rPr>
      </w:pPr>
    </w:p>
    <w:p w14:paraId="733F45B9" w14:textId="77777777" w:rsidR="005B4EF3" w:rsidRPr="000761D8" w:rsidRDefault="006A103A" w:rsidP="00785ED6">
      <w:pPr>
        <w:ind w:left="-142"/>
        <w:jc w:val="center"/>
        <w:rPr>
          <w:rFonts w:ascii="Times New Roman" w:hAnsi="Times New Roman" w:cs="Times New Roman"/>
          <w:b/>
          <w:bCs/>
          <w:sz w:val="24"/>
        </w:rPr>
      </w:pPr>
      <w:r w:rsidRPr="000761D8">
        <w:rPr>
          <w:rFonts w:ascii="Times New Roman" w:hAnsi="Times New Roman" w:cs="Times New Roman"/>
          <w:b/>
          <w:bCs/>
          <w:sz w:val="24"/>
        </w:rPr>
        <w:t>Alex Silva Cruz</w:t>
      </w:r>
    </w:p>
    <w:p w14:paraId="5D62CA55" w14:textId="77777777" w:rsidR="005B4EF3" w:rsidRPr="00FE2718" w:rsidRDefault="006A103A" w:rsidP="00785ED6">
      <w:pPr>
        <w:ind w:left="-142"/>
        <w:jc w:val="center"/>
        <w:rPr>
          <w:rFonts w:ascii="Times New Roman" w:hAnsi="Times New Roman" w:cs="Times New Roman"/>
          <w:sz w:val="24"/>
        </w:rPr>
      </w:pPr>
      <w:r w:rsidRPr="00FE2718">
        <w:rPr>
          <w:rFonts w:ascii="Times New Roman" w:hAnsi="Times New Roman" w:cs="Times New Roman"/>
          <w:sz w:val="24"/>
        </w:rPr>
        <w:t>Analista em Desenvolvimento Regional</w:t>
      </w:r>
    </w:p>
    <w:p w14:paraId="31F91019" w14:textId="77777777" w:rsidR="005B4EF3" w:rsidRPr="00FE2718" w:rsidRDefault="005B4EF3" w:rsidP="00785ED6">
      <w:pPr>
        <w:ind w:left="-142"/>
        <w:jc w:val="center"/>
        <w:rPr>
          <w:rFonts w:ascii="Times New Roman" w:hAnsi="Times New Roman" w:cs="Times New Roman"/>
          <w:sz w:val="24"/>
        </w:rPr>
      </w:pPr>
      <w:r w:rsidRPr="00FE2718">
        <w:rPr>
          <w:rFonts w:ascii="Times New Roman" w:hAnsi="Times New Roman" w:cs="Times New Roman"/>
          <w:sz w:val="24"/>
        </w:rPr>
        <w:t>2ª/GRA</w:t>
      </w:r>
      <w:r w:rsidR="006A103A" w:rsidRPr="00FE2718">
        <w:rPr>
          <w:rFonts w:ascii="Times New Roman" w:hAnsi="Times New Roman" w:cs="Times New Roman"/>
          <w:sz w:val="24"/>
        </w:rPr>
        <w:t>/USA</w:t>
      </w:r>
    </w:p>
    <w:p w14:paraId="3AEB542B" w14:textId="189F48AB" w:rsidR="00A30BC8" w:rsidRDefault="00A30BC8" w:rsidP="00785ED6">
      <w:pPr>
        <w:ind w:left="-142"/>
        <w:jc w:val="center"/>
        <w:rPr>
          <w:rFonts w:ascii="Times New Roman" w:hAnsi="Times New Roman" w:cs="Times New Roman"/>
          <w:sz w:val="24"/>
        </w:rPr>
      </w:pPr>
    </w:p>
    <w:p w14:paraId="31B37408" w14:textId="77777777" w:rsidR="00D63740" w:rsidRDefault="00D63740" w:rsidP="00785ED6">
      <w:pPr>
        <w:ind w:left="-142"/>
        <w:jc w:val="center"/>
        <w:rPr>
          <w:rFonts w:ascii="Times New Roman" w:hAnsi="Times New Roman" w:cs="Times New Roman"/>
          <w:sz w:val="24"/>
        </w:rPr>
      </w:pPr>
    </w:p>
    <w:p w14:paraId="084BE535" w14:textId="6EA33A4B" w:rsidR="00D63740" w:rsidRDefault="00D63740" w:rsidP="00D63740">
      <w:pPr>
        <w:ind w:left="-142"/>
        <w:jc w:val="left"/>
        <w:rPr>
          <w:rFonts w:ascii="Times New Roman" w:hAnsi="Times New Roman" w:cs="Times New Roman"/>
          <w:sz w:val="24"/>
        </w:rPr>
      </w:pPr>
      <w:r>
        <w:rPr>
          <w:rFonts w:ascii="Times New Roman" w:hAnsi="Times New Roman" w:cs="Times New Roman"/>
          <w:sz w:val="24"/>
        </w:rPr>
        <w:t>De acordo:</w:t>
      </w:r>
    </w:p>
    <w:p w14:paraId="07003E4B" w14:textId="2F627E37" w:rsidR="00D63740" w:rsidRDefault="00D63740" w:rsidP="00785ED6">
      <w:pPr>
        <w:ind w:left="-142"/>
        <w:jc w:val="center"/>
        <w:rPr>
          <w:rFonts w:ascii="Times New Roman" w:hAnsi="Times New Roman" w:cs="Times New Roman"/>
          <w:sz w:val="24"/>
        </w:rPr>
      </w:pPr>
    </w:p>
    <w:p w14:paraId="7090DBF2" w14:textId="0052B633" w:rsidR="00D63740" w:rsidRDefault="00D63740" w:rsidP="00785ED6">
      <w:pPr>
        <w:ind w:left="-142"/>
        <w:jc w:val="center"/>
        <w:rPr>
          <w:rFonts w:ascii="Times New Roman" w:hAnsi="Times New Roman" w:cs="Times New Roman"/>
          <w:sz w:val="24"/>
        </w:rPr>
      </w:pPr>
    </w:p>
    <w:p w14:paraId="0FF2AB82" w14:textId="7812296D" w:rsidR="00D63740" w:rsidRPr="000761D8" w:rsidRDefault="00D63740" w:rsidP="00D63740">
      <w:pPr>
        <w:ind w:left="-142"/>
        <w:jc w:val="center"/>
        <w:rPr>
          <w:rFonts w:ascii="Times New Roman" w:hAnsi="Times New Roman" w:cs="Times New Roman"/>
          <w:b/>
          <w:bCs/>
          <w:sz w:val="24"/>
        </w:rPr>
      </w:pPr>
      <w:r>
        <w:rPr>
          <w:rFonts w:ascii="Times New Roman" w:hAnsi="Times New Roman" w:cs="Times New Roman"/>
          <w:b/>
          <w:bCs/>
          <w:sz w:val="24"/>
        </w:rPr>
        <w:t>Jerry Marques da Silva</w:t>
      </w:r>
    </w:p>
    <w:p w14:paraId="6BAA552E" w14:textId="6D0FB72D" w:rsidR="00D63740" w:rsidRPr="00FE2718" w:rsidRDefault="00D63740" w:rsidP="00D63740">
      <w:pPr>
        <w:ind w:left="-142"/>
        <w:jc w:val="center"/>
        <w:rPr>
          <w:rFonts w:ascii="Times New Roman" w:hAnsi="Times New Roman" w:cs="Times New Roman"/>
          <w:sz w:val="24"/>
        </w:rPr>
      </w:pPr>
      <w:r>
        <w:rPr>
          <w:rFonts w:ascii="Times New Roman" w:hAnsi="Times New Roman" w:cs="Times New Roman"/>
          <w:sz w:val="24"/>
        </w:rPr>
        <w:t>Gerente Regional de Administração e Tecnologia</w:t>
      </w:r>
    </w:p>
    <w:p w14:paraId="00246992" w14:textId="46420A40" w:rsidR="00D63740" w:rsidRPr="00FE2718" w:rsidRDefault="00D63740" w:rsidP="00D63740">
      <w:pPr>
        <w:ind w:left="-142"/>
        <w:jc w:val="center"/>
        <w:rPr>
          <w:rFonts w:ascii="Times New Roman" w:hAnsi="Times New Roman" w:cs="Times New Roman"/>
          <w:sz w:val="24"/>
        </w:rPr>
      </w:pPr>
      <w:r w:rsidRPr="00FE2718">
        <w:rPr>
          <w:rFonts w:ascii="Times New Roman" w:hAnsi="Times New Roman" w:cs="Times New Roman"/>
          <w:sz w:val="24"/>
        </w:rPr>
        <w:t>2ª/GRA</w:t>
      </w:r>
    </w:p>
    <w:p w14:paraId="7108BB3A" w14:textId="7A9F541D" w:rsidR="00FE1B51" w:rsidRPr="00FE2718" w:rsidRDefault="00FE1B51">
      <w:pPr>
        <w:spacing w:after="200" w:line="276" w:lineRule="auto"/>
        <w:jc w:val="left"/>
        <w:rPr>
          <w:rFonts w:ascii="Times New Roman" w:hAnsi="Times New Roman" w:cs="Times New Roman"/>
          <w:sz w:val="24"/>
        </w:rPr>
      </w:pPr>
      <w:r w:rsidRPr="00FE2718">
        <w:rPr>
          <w:rFonts w:ascii="Times New Roman" w:hAnsi="Times New Roman" w:cs="Times New Roman"/>
          <w:sz w:val="24"/>
        </w:rPr>
        <w:br w:type="page"/>
      </w:r>
    </w:p>
    <w:p w14:paraId="511533B8" w14:textId="34CBD96A" w:rsidR="00AC5546" w:rsidRPr="00FE2718" w:rsidRDefault="00AC5546" w:rsidP="00FE1B51">
      <w:pPr>
        <w:pStyle w:val="Ttulo"/>
        <w:rPr>
          <w:rFonts w:ascii="Times New Roman" w:hAnsi="Times New Roman" w:cs="Times New Roman"/>
        </w:rPr>
      </w:pPr>
      <w:bookmarkStart w:id="68" w:name="_Toc140142033"/>
      <w:r w:rsidRPr="00FE2718">
        <w:rPr>
          <w:rFonts w:ascii="Times New Roman" w:hAnsi="Times New Roman" w:cs="Times New Roman"/>
        </w:rPr>
        <w:lastRenderedPageBreak/>
        <w:t xml:space="preserve">Anexo </w:t>
      </w:r>
      <w:r w:rsidR="00754400" w:rsidRPr="00FE2718">
        <w:rPr>
          <w:rFonts w:ascii="Times New Roman" w:hAnsi="Times New Roman" w:cs="Times New Roman"/>
        </w:rPr>
        <w:fldChar w:fldCharType="begin"/>
      </w:r>
      <w:r w:rsidRPr="00FE2718">
        <w:rPr>
          <w:rFonts w:ascii="Times New Roman" w:hAnsi="Times New Roman" w:cs="Times New Roman"/>
        </w:rPr>
        <w:instrText xml:space="preserve"> SEQ Anexo \* ROMAN </w:instrText>
      </w:r>
      <w:r w:rsidR="00754400" w:rsidRPr="00FE2718">
        <w:rPr>
          <w:rFonts w:ascii="Times New Roman" w:hAnsi="Times New Roman" w:cs="Times New Roman"/>
        </w:rPr>
        <w:fldChar w:fldCharType="separate"/>
      </w:r>
      <w:r w:rsidR="009321DA">
        <w:rPr>
          <w:rFonts w:ascii="Times New Roman" w:hAnsi="Times New Roman" w:cs="Times New Roman"/>
          <w:noProof/>
        </w:rPr>
        <w:t>I</w:t>
      </w:r>
      <w:r w:rsidR="00754400" w:rsidRPr="00FE2718">
        <w:rPr>
          <w:rFonts w:ascii="Times New Roman" w:hAnsi="Times New Roman" w:cs="Times New Roman"/>
        </w:rPr>
        <w:fldChar w:fldCharType="end"/>
      </w:r>
      <w:bookmarkEnd w:id="58"/>
      <w:r w:rsidRPr="00FE2718">
        <w:rPr>
          <w:rFonts w:ascii="Times New Roman" w:hAnsi="Times New Roman" w:cs="Times New Roman"/>
        </w:rPr>
        <w:t xml:space="preserve">: </w:t>
      </w:r>
      <w:bookmarkEnd w:id="59"/>
      <w:bookmarkEnd w:id="60"/>
      <w:bookmarkEnd w:id="61"/>
      <w:bookmarkEnd w:id="62"/>
      <w:bookmarkEnd w:id="63"/>
      <w:bookmarkEnd w:id="64"/>
      <w:bookmarkEnd w:id="65"/>
      <w:bookmarkEnd w:id="66"/>
      <w:r w:rsidRPr="00FE2718">
        <w:rPr>
          <w:rFonts w:ascii="Times New Roman" w:hAnsi="Times New Roman" w:cs="Times New Roman"/>
        </w:rPr>
        <w:t>Justificativas</w:t>
      </w:r>
      <w:bookmarkEnd w:id="67"/>
      <w:bookmarkEnd w:id="68"/>
    </w:p>
    <w:p w14:paraId="356E031E" w14:textId="77777777" w:rsidR="00AC5546" w:rsidRPr="00FE2718" w:rsidRDefault="00AC5546" w:rsidP="00785ED6">
      <w:pPr>
        <w:rPr>
          <w:rFonts w:ascii="Times New Roman" w:hAnsi="Times New Roman" w:cs="Times New Roman"/>
          <w:color w:val="000000" w:themeColor="text1"/>
          <w:sz w:val="24"/>
        </w:rPr>
      </w:pPr>
    </w:p>
    <w:p w14:paraId="587A779B" w14:textId="77777777" w:rsidR="00AC5546" w:rsidRPr="00FE2718" w:rsidRDefault="00AC5546"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u w:val="single"/>
        </w:rPr>
        <w:t>Finalidade</w:t>
      </w:r>
      <w:r w:rsidRPr="00FE2718">
        <w:rPr>
          <w:rFonts w:ascii="Times New Roman" w:hAnsi="Times New Roman" w:cs="Times New Roman"/>
          <w:b/>
          <w:color w:val="000000" w:themeColor="text1"/>
          <w:sz w:val="24"/>
        </w:rPr>
        <w:t>:</w:t>
      </w:r>
      <w:r w:rsidRPr="00FE2718">
        <w:rPr>
          <w:rFonts w:ascii="Times New Roman" w:hAnsi="Times New Roman" w:cs="Times New Roman"/>
          <w:color w:val="000000" w:themeColor="text1"/>
          <w:sz w:val="24"/>
        </w:rPr>
        <w:t xml:space="preserve"> este anexo tem por finalidade incluir exigências e particularidades em função da especificidade </w:t>
      </w:r>
      <w:r w:rsidR="002E5710" w:rsidRPr="00FE2718">
        <w:rPr>
          <w:rFonts w:ascii="Times New Roman" w:hAnsi="Times New Roman" w:cs="Times New Roman"/>
          <w:color w:val="000000" w:themeColor="text1"/>
          <w:sz w:val="24"/>
        </w:rPr>
        <w:t>dos</w:t>
      </w:r>
      <w:r w:rsidRPr="00FE2718">
        <w:rPr>
          <w:rFonts w:ascii="Times New Roman" w:hAnsi="Times New Roman" w:cs="Times New Roman"/>
          <w:color w:val="000000" w:themeColor="text1"/>
          <w:sz w:val="24"/>
        </w:rPr>
        <w:t>, previstas no Termo de Referência e que aqui após relacionadas passam a integrar o TR.</w:t>
      </w:r>
    </w:p>
    <w:p w14:paraId="6D4B49C0" w14:textId="77777777" w:rsidR="00AC5546" w:rsidRPr="00FE2718" w:rsidRDefault="00AC5546" w:rsidP="00785ED6">
      <w:pPr>
        <w:rPr>
          <w:rFonts w:ascii="Times New Roman" w:hAnsi="Times New Roman" w:cs="Times New Roman"/>
          <w:color w:val="000000" w:themeColor="text1"/>
          <w:sz w:val="24"/>
        </w:rPr>
      </w:pPr>
    </w:p>
    <w:p w14:paraId="7C593FC9" w14:textId="77777777" w:rsidR="00AC5546" w:rsidRPr="00FE2718" w:rsidRDefault="00AC5546" w:rsidP="00785ED6">
      <w:pPr>
        <w:rPr>
          <w:rFonts w:ascii="Times New Roman" w:hAnsi="Times New Roman" w:cs="Times New Roman"/>
          <w:b/>
          <w:color w:val="000000" w:themeColor="text1"/>
          <w:sz w:val="24"/>
          <w:u w:val="single"/>
        </w:rPr>
      </w:pPr>
      <w:r w:rsidRPr="00FE2718">
        <w:rPr>
          <w:rFonts w:ascii="Times New Roman" w:hAnsi="Times New Roman" w:cs="Times New Roman"/>
          <w:b/>
          <w:color w:val="000000" w:themeColor="text1"/>
          <w:sz w:val="24"/>
          <w:u w:val="single"/>
        </w:rPr>
        <w:t>Justificativas</w:t>
      </w:r>
      <w:r w:rsidRPr="00FE2718">
        <w:rPr>
          <w:rFonts w:ascii="Times New Roman" w:hAnsi="Times New Roman" w:cs="Times New Roman"/>
          <w:b/>
          <w:color w:val="000000" w:themeColor="text1"/>
          <w:sz w:val="24"/>
        </w:rPr>
        <w:t>:</w:t>
      </w:r>
    </w:p>
    <w:p w14:paraId="06F0F7BC" w14:textId="77777777" w:rsidR="00AC5546" w:rsidRPr="00FE2718" w:rsidRDefault="00AC5546" w:rsidP="00785ED6">
      <w:pPr>
        <w:rPr>
          <w:rFonts w:ascii="Times New Roman" w:hAnsi="Times New Roman" w:cs="Times New Roman"/>
          <w:color w:val="000000" w:themeColor="text1"/>
          <w:sz w:val="24"/>
        </w:rPr>
      </w:pPr>
    </w:p>
    <w:p w14:paraId="655CA88F" w14:textId="77777777" w:rsidR="00AC5546" w:rsidRPr="00FE2718" w:rsidRDefault="00AC5546" w:rsidP="00785ED6">
      <w:pPr>
        <w:rPr>
          <w:rFonts w:ascii="Times New Roman" w:hAnsi="Times New Roman" w:cs="Times New Roman"/>
          <w:b/>
          <w:color w:val="000000" w:themeColor="text1"/>
          <w:sz w:val="24"/>
          <w:u w:val="single"/>
        </w:rPr>
      </w:pPr>
      <w:r w:rsidRPr="00FE2718">
        <w:rPr>
          <w:rFonts w:ascii="Times New Roman" w:hAnsi="Times New Roman" w:cs="Times New Roman"/>
          <w:b/>
          <w:color w:val="000000" w:themeColor="text1"/>
          <w:sz w:val="24"/>
          <w:u w:val="single"/>
        </w:rPr>
        <w:t>Da necessidade da contratação</w:t>
      </w:r>
    </w:p>
    <w:p w14:paraId="2EBB57CF" w14:textId="77777777" w:rsidR="005F1166" w:rsidRPr="00FE2718" w:rsidRDefault="005F1166" w:rsidP="00785ED6">
      <w:pPr>
        <w:rPr>
          <w:rFonts w:ascii="Times New Roman" w:hAnsi="Times New Roman" w:cs="Times New Roman"/>
          <w:b/>
          <w:color w:val="000000" w:themeColor="text1"/>
          <w:sz w:val="24"/>
          <w:u w:val="single"/>
        </w:rPr>
      </w:pPr>
    </w:p>
    <w:p w14:paraId="64245C37" w14:textId="77777777" w:rsidR="00996548" w:rsidRPr="00FE2718" w:rsidRDefault="00996548" w:rsidP="000452CC">
      <w:pPr>
        <w:pStyle w:val="Ttulo2"/>
        <w:numPr>
          <w:ilvl w:val="0"/>
          <w:numId w:val="9"/>
        </w:numPr>
        <w:rPr>
          <w:rFonts w:eastAsia="PalatinoLinotype"/>
        </w:rPr>
      </w:pPr>
      <w:r w:rsidRPr="00FE2718">
        <w:t>A demanda da CODEVASF por esses serviços ocorre em razão de não possuir, em seu quadro, recursos humanos necessários ou suficientes para exercer as funções objeto dessa contratação.</w:t>
      </w:r>
    </w:p>
    <w:p w14:paraId="61F296C6" w14:textId="77777777" w:rsidR="00996548" w:rsidRPr="00FE2718" w:rsidRDefault="00996548" w:rsidP="00785ED6">
      <w:pPr>
        <w:pStyle w:val="PargrafodaLista"/>
        <w:autoSpaceDE w:val="0"/>
        <w:autoSpaceDN w:val="0"/>
        <w:adjustRightInd w:val="0"/>
        <w:spacing w:line="360" w:lineRule="auto"/>
        <w:ind w:left="0"/>
        <w:rPr>
          <w:rFonts w:ascii="Times New Roman" w:eastAsia="PalatinoLinotype" w:hAnsi="Times New Roman" w:cs="Times New Roman"/>
          <w:color w:val="000000" w:themeColor="text1"/>
          <w:sz w:val="24"/>
        </w:rPr>
      </w:pPr>
    </w:p>
    <w:p w14:paraId="328F203E" w14:textId="77777777" w:rsidR="00996548" w:rsidRPr="00FE2718" w:rsidRDefault="00996548" w:rsidP="000452CC">
      <w:pPr>
        <w:pStyle w:val="Ttulo2"/>
        <w:numPr>
          <w:ilvl w:val="0"/>
          <w:numId w:val="9"/>
        </w:numPr>
      </w:pPr>
      <w:r w:rsidRPr="00FE2718">
        <w:t>A contratação compreende, além da mão-de-obra, o fornecimento de todos os equipamentos, EPIs, ferramentas e insumos necessários à execução dos serviços, conforme especificado neste documento e demais anexos que o integram.</w:t>
      </w:r>
    </w:p>
    <w:p w14:paraId="37D4BD18" w14:textId="77777777" w:rsidR="00996548" w:rsidRPr="00FE2718" w:rsidRDefault="00996548" w:rsidP="000452CC">
      <w:pPr>
        <w:pStyle w:val="Ttulo2"/>
        <w:numPr>
          <w:ilvl w:val="0"/>
          <w:numId w:val="0"/>
        </w:numPr>
        <w:ind w:left="720"/>
      </w:pPr>
    </w:p>
    <w:p w14:paraId="77672200" w14:textId="77777777" w:rsidR="00996548" w:rsidRPr="00FE2718" w:rsidRDefault="00996548" w:rsidP="000452CC">
      <w:pPr>
        <w:pStyle w:val="Ttulo2"/>
        <w:numPr>
          <w:ilvl w:val="0"/>
          <w:numId w:val="9"/>
        </w:numPr>
      </w:pPr>
      <w:r w:rsidRPr="00FE2718">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 meio de prestação de serviços terceirizados.</w:t>
      </w:r>
    </w:p>
    <w:p w14:paraId="4A904380" w14:textId="77777777" w:rsidR="00996548" w:rsidRPr="00FE2718" w:rsidRDefault="00996548" w:rsidP="000452CC">
      <w:pPr>
        <w:pStyle w:val="Ttulo2"/>
        <w:numPr>
          <w:ilvl w:val="0"/>
          <w:numId w:val="0"/>
        </w:numPr>
        <w:ind w:left="720"/>
      </w:pPr>
    </w:p>
    <w:p w14:paraId="1B7A55C0" w14:textId="77777777" w:rsidR="00996548" w:rsidRPr="00FE2718" w:rsidRDefault="00996548" w:rsidP="000452CC">
      <w:pPr>
        <w:pStyle w:val="Ttulo2"/>
        <w:numPr>
          <w:ilvl w:val="0"/>
          <w:numId w:val="9"/>
        </w:numPr>
      </w:pPr>
      <w:r w:rsidRPr="00FE2718">
        <w:t>Tendo em vista as peculiaridades da contratação ora proposta, faz-se essencial os seguintes esclarecimentos:</w:t>
      </w:r>
    </w:p>
    <w:p w14:paraId="3F386ED5" w14:textId="77777777" w:rsidR="00996548" w:rsidRPr="00FE2718" w:rsidRDefault="00996548" w:rsidP="000452CC">
      <w:pPr>
        <w:pStyle w:val="Ttulo2"/>
        <w:numPr>
          <w:ilvl w:val="0"/>
          <w:numId w:val="0"/>
        </w:numPr>
        <w:ind w:left="720"/>
      </w:pPr>
    </w:p>
    <w:p w14:paraId="7300B12D" w14:textId="57635F77" w:rsidR="00996548" w:rsidRPr="00FE2718" w:rsidRDefault="00EE6BDC" w:rsidP="000452CC">
      <w:pPr>
        <w:pStyle w:val="Ttulo2"/>
        <w:numPr>
          <w:ilvl w:val="0"/>
          <w:numId w:val="0"/>
        </w:numPr>
        <w:ind w:left="720"/>
      </w:pPr>
      <w:r w:rsidRPr="00FE2718">
        <w:t>P</w:t>
      </w:r>
      <w:r w:rsidR="00996548" w:rsidRPr="00FE2718">
        <w:t>ara a elaboração das Planilhas de Custo e Formação de Preço foram adotados os salários</w:t>
      </w:r>
      <w:r w:rsidR="006500CD">
        <w:t xml:space="preserve"> base</w:t>
      </w:r>
      <w:r w:rsidR="00996548" w:rsidRPr="00FE2718">
        <w:t xml:space="preserve"> de acordo com a Convenção Coletiva de Trabalho</w:t>
      </w:r>
      <w:r w:rsidR="00E40C5A" w:rsidRPr="00FE2718">
        <w:t xml:space="preserve"> </w:t>
      </w:r>
      <w:r w:rsidR="00AC3767" w:rsidRPr="00FE2718">
        <w:t>2023/2023</w:t>
      </w:r>
      <w:r w:rsidR="00AA733E" w:rsidRPr="00FE2718">
        <w:t xml:space="preserve"> do SEAC-BA (</w:t>
      </w:r>
      <w:r w:rsidR="00462DBE" w:rsidRPr="00FE2718">
        <w:t>Sindicato das Empresas de Serviços e Limpeza Ambiental do Estado da Bahia</w:t>
      </w:r>
      <w:r w:rsidR="00AA733E" w:rsidRPr="00FE2718">
        <w:t>)</w:t>
      </w:r>
      <w:r w:rsidR="006500CD">
        <w:t xml:space="preserve"> e anexos</w:t>
      </w:r>
      <w:r w:rsidR="006500CD" w:rsidRPr="00FE2718">
        <w:t>, salário mínimo</w:t>
      </w:r>
      <w:r w:rsidR="006500CD">
        <w:t>, tabela de diárias da CODEVASF</w:t>
      </w:r>
      <w:r w:rsidR="006500CD" w:rsidRPr="00FE2718">
        <w:t xml:space="preserve"> e média das cotações dos materiais, equipamentos, </w:t>
      </w:r>
      <w:r w:rsidR="006500CD">
        <w:t>EPIs</w:t>
      </w:r>
      <w:r w:rsidR="006500CD" w:rsidRPr="00FE2718">
        <w:t xml:space="preserve"> e Uniformes realizadas em abril de 2023.</w:t>
      </w:r>
    </w:p>
    <w:p w14:paraId="7C99F658" w14:textId="77777777" w:rsidR="007867A1" w:rsidRPr="00FE2718" w:rsidRDefault="007867A1" w:rsidP="00785ED6">
      <w:pPr>
        <w:rPr>
          <w:rFonts w:ascii="Times New Roman" w:hAnsi="Times New Roman" w:cs="Times New Roman"/>
          <w:sz w:val="24"/>
        </w:rPr>
      </w:pPr>
    </w:p>
    <w:p w14:paraId="398C767F" w14:textId="58D307DF" w:rsidR="00996548" w:rsidRPr="00FE2718" w:rsidRDefault="006500CD" w:rsidP="000452CC">
      <w:pPr>
        <w:pStyle w:val="Ttulo2"/>
        <w:numPr>
          <w:ilvl w:val="0"/>
          <w:numId w:val="10"/>
        </w:numPr>
      </w:pPr>
      <w:r>
        <w:t>C</w:t>
      </w:r>
      <w:r w:rsidR="00996548" w:rsidRPr="00FE2718">
        <w:t>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5CAAA899" w14:textId="77777777" w:rsidR="00996548" w:rsidRPr="00FE2718" w:rsidRDefault="00996548" w:rsidP="000452CC">
      <w:pPr>
        <w:pStyle w:val="Ttulo2"/>
        <w:numPr>
          <w:ilvl w:val="0"/>
          <w:numId w:val="0"/>
        </w:numPr>
        <w:ind w:left="720"/>
      </w:pPr>
    </w:p>
    <w:p w14:paraId="1A12D3D8" w14:textId="2D694EC3" w:rsidR="005F1166" w:rsidRPr="00FE2718" w:rsidRDefault="00996548" w:rsidP="000452CC">
      <w:pPr>
        <w:pStyle w:val="Ttulo2"/>
        <w:numPr>
          <w:ilvl w:val="0"/>
          <w:numId w:val="10"/>
        </w:numPr>
      </w:pPr>
      <w:r w:rsidRPr="00FE2718">
        <w:t>A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sidRPr="00FE2718">
        <w:t>ão</w:t>
      </w:r>
      <w:proofErr w:type="spellEnd"/>
      <w:r w:rsidRPr="00FE2718">
        <w:t>) o(s) serviço(s).</w:t>
      </w:r>
    </w:p>
    <w:p w14:paraId="3BFF63CF" w14:textId="4FA4D54A" w:rsidR="00C5360C" w:rsidRPr="00FE2718" w:rsidRDefault="00C5360C" w:rsidP="00C5360C">
      <w:pPr>
        <w:rPr>
          <w:rFonts w:ascii="Times New Roman" w:hAnsi="Times New Roman" w:cs="Times New Roman"/>
          <w:lang w:eastAsia="pt-BR"/>
        </w:rPr>
      </w:pPr>
    </w:p>
    <w:p w14:paraId="2F2EC83E" w14:textId="77777777" w:rsidR="00AC7C88" w:rsidRPr="00FE2718" w:rsidRDefault="00C5360C" w:rsidP="00C5360C">
      <w:pPr>
        <w:rPr>
          <w:rFonts w:ascii="Times New Roman" w:hAnsi="Times New Roman" w:cs="Times New Roman"/>
          <w:sz w:val="24"/>
        </w:rPr>
      </w:pPr>
      <w:r w:rsidRPr="00FE2718">
        <w:rPr>
          <w:rFonts w:ascii="Times New Roman" w:hAnsi="Times New Roman" w:cs="Times New Roman"/>
          <w:b/>
          <w:bCs/>
          <w:sz w:val="24"/>
          <w:u w:val="single"/>
        </w:rPr>
        <w:t>Classificação da aquisição (Tipo de Bens/Serviço)</w:t>
      </w:r>
      <w:r w:rsidRPr="004134EF">
        <w:rPr>
          <w:rFonts w:ascii="Times New Roman" w:hAnsi="Times New Roman" w:cs="Times New Roman"/>
          <w:b/>
          <w:bCs/>
          <w:sz w:val="24"/>
        </w:rPr>
        <w:t>:</w:t>
      </w:r>
      <w:r w:rsidRPr="00FE2718">
        <w:rPr>
          <w:rFonts w:ascii="Times New Roman" w:hAnsi="Times New Roman" w:cs="Times New Roman"/>
          <w:sz w:val="24"/>
        </w:rPr>
        <w:t xml:space="preserve"> Serviço comum continuado com dedicação exclusiva</w:t>
      </w:r>
      <w:r w:rsidR="00AC7C88" w:rsidRPr="00FE2718">
        <w:rPr>
          <w:rFonts w:ascii="Times New Roman" w:hAnsi="Times New Roman" w:cs="Times New Roman"/>
          <w:sz w:val="24"/>
        </w:rPr>
        <w:t>.</w:t>
      </w:r>
    </w:p>
    <w:p w14:paraId="0197509A" w14:textId="30C4BE21" w:rsidR="00C5360C" w:rsidRPr="00FE2718" w:rsidRDefault="00C5360C" w:rsidP="00C5360C">
      <w:pPr>
        <w:rPr>
          <w:rFonts w:ascii="Times New Roman" w:hAnsi="Times New Roman" w:cs="Times New Roman"/>
          <w:sz w:val="24"/>
          <w:lang w:eastAsia="pt-BR"/>
        </w:rPr>
      </w:pPr>
      <w:r w:rsidRPr="00FE2718">
        <w:rPr>
          <w:rFonts w:ascii="Times New Roman" w:hAnsi="Times New Roman" w:cs="Times New Roman"/>
          <w:sz w:val="24"/>
        </w:rPr>
        <w:t>O tipo de serviço objeto deste TR se caracteriza como um serviço comum continuado, devido a necessidade da manutenção de atividades administrativas prolongadas, para atendimento de demandas diárias variáveis, e com dedicação exclusiva, devido a necessidade de prestação dos serviços nas dependências da contratante e possibilite a fiscalização quanto à distribuição, controle e supervisão dos recursos humanos alocados aos seus contratos.</w:t>
      </w:r>
    </w:p>
    <w:p w14:paraId="5F55CC46" w14:textId="77114F76" w:rsidR="00996548" w:rsidRPr="00FE2718" w:rsidRDefault="00996548" w:rsidP="00785ED6">
      <w:pPr>
        <w:rPr>
          <w:rFonts w:ascii="Times New Roman" w:hAnsi="Times New Roman" w:cs="Times New Roman"/>
          <w:color w:val="000000" w:themeColor="text1"/>
          <w:sz w:val="24"/>
        </w:rPr>
      </w:pPr>
    </w:p>
    <w:p w14:paraId="11D09057" w14:textId="77777777" w:rsidR="00FE2718" w:rsidRDefault="00FE2718" w:rsidP="00785ED6">
      <w:pPr>
        <w:rPr>
          <w:rFonts w:ascii="Times New Roman" w:hAnsi="Times New Roman" w:cs="Times New Roman"/>
          <w:sz w:val="24"/>
        </w:rPr>
      </w:pPr>
      <w:r w:rsidRPr="00FE2718">
        <w:rPr>
          <w:rFonts w:ascii="Times New Roman" w:hAnsi="Times New Roman" w:cs="Times New Roman"/>
          <w:b/>
          <w:bCs/>
          <w:sz w:val="24"/>
          <w:u w:val="single"/>
        </w:rPr>
        <w:t>Modalidade Licitatória:</w:t>
      </w:r>
      <w:r w:rsidRPr="00FE2718">
        <w:rPr>
          <w:rFonts w:ascii="Times New Roman" w:hAnsi="Times New Roman" w:cs="Times New Roman"/>
          <w:sz w:val="24"/>
        </w:rPr>
        <w:t xml:space="preserve"> Pregão Eletrônico. </w:t>
      </w:r>
    </w:p>
    <w:p w14:paraId="6E2262E4" w14:textId="2D362906" w:rsidR="00FE2718" w:rsidRPr="00FE2718" w:rsidRDefault="00FE2718" w:rsidP="00785ED6">
      <w:pPr>
        <w:rPr>
          <w:rFonts w:ascii="Times New Roman" w:hAnsi="Times New Roman" w:cs="Times New Roman"/>
          <w:sz w:val="24"/>
        </w:rPr>
      </w:pPr>
      <w:r w:rsidRPr="00FE2718">
        <w:rPr>
          <w:rFonts w:ascii="Times New Roman" w:hAnsi="Times New Roman" w:cs="Times New Roman"/>
          <w:sz w:val="24"/>
        </w:rPr>
        <w:t>A licitação reger-se-á pelo disposto na Lei nº 10.520 de 17 de julho de 2002 (Lei do pregão) regulamentada pelo Decreto nº 10.024 de 20 de setembro 2019 (regulamento do E-pregão), e na Lei nº 13.303 de 30 junho de 2016 (Lei das Estatais), e respectivas alterações e regulamentos.</w:t>
      </w:r>
    </w:p>
    <w:p w14:paraId="0DB50293" w14:textId="74307F5D" w:rsidR="00FE2718" w:rsidRPr="00FE2718" w:rsidRDefault="00FE2718" w:rsidP="00785ED6">
      <w:pPr>
        <w:rPr>
          <w:rFonts w:ascii="Times New Roman" w:hAnsi="Times New Roman" w:cs="Times New Roman"/>
          <w:sz w:val="24"/>
        </w:rPr>
      </w:pPr>
    </w:p>
    <w:p w14:paraId="6104E4BC" w14:textId="77777777" w:rsidR="00FE2718" w:rsidRDefault="00FE2718" w:rsidP="00785ED6">
      <w:pPr>
        <w:rPr>
          <w:rFonts w:ascii="Times New Roman" w:hAnsi="Times New Roman" w:cs="Times New Roman"/>
          <w:sz w:val="24"/>
        </w:rPr>
      </w:pPr>
      <w:r w:rsidRPr="00FE2718">
        <w:rPr>
          <w:rFonts w:ascii="Times New Roman" w:hAnsi="Times New Roman" w:cs="Times New Roman"/>
          <w:b/>
          <w:bCs/>
          <w:sz w:val="24"/>
          <w:u w:val="single"/>
        </w:rPr>
        <w:t>Modo de Disputa e Divulgação do orçamento estimativo</w:t>
      </w:r>
      <w:r w:rsidRPr="0095579C">
        <w:rPr>
          <w:rFonts w:ascii="Times New Roman" w:hAnsi="Times New Roman" w:cs="Times New Roman"/>
          <w:b/>
          <w:bCs/>
          <w:sz w:val="24"/>
        </w:rPr>
        <w:t>:</w:t>
      </w:r>
      <w:r w:rsidRPr="00FE2718">
        <w:rPr>
          <w:rFonts w:ascii="Times New Roman" w:hAnsi="Times New Roman" w:cs="Times New Roman"/>
          <w:sz w:val="24"/>
        </w:rPr>
        <w:t xml:space="preserve"> Aberto, Orçamento Público</w:t>
      </w:r>
      <w:r>
        <w:rPr>
          <w:rFonts w:ascii="Times New Roman" w:hAnsi="Times New Roman" w:cs="Times New Roman"/>
          <w:sz w:val="24"/>
        </w:rPr>
        <w:t>.</w:t>
      </w:r>
    </w:p>
    <w:p w14:paraId="03931B4F" w14:textId="13C7D8F1" w:rsidR="00FE2718" w:rsidRPr="00FE2718" w:rsidRDefault="00FE2718" w:rsidP="00785ED6">
      <w:pPr>
        <w:rPr>
          <w:rFonts w:ascii="Times New Roman" w:hAnsi="Times New Roman" w:cs="Times New Roman"/>
          <w:sz w:val="24"/>
        </w:rPr>
      </w:pPr>
      <w:r w:rsidRPr="00FE2718">
        <w:rPr>
          <w:rFonts w:ascii="Times New Roman" w:hAnsi="Times New Roman" w:cs="Times New Roman"/>
          <w:sz w:val="24"/>
        </w:rPr>
        <w:t>Justifica-se o modo de disputa com base no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6E1EC237" w14:textId="77777777" w:rsidR="00FE2718" w:rsidRPr="00FE2718" w:rsidRDefault="00FE2718" w:rsidP="00785ED6">
      <w:pPr>
        <w:rPr>
          <w:rFonts w:ascii="Times New Roman" w:hAnsi="Times New Roman" w:cs="Times New Roman"/>
          <w:color w:val="000000" w:themeColor="text1"/>
          <w:sz w:val="24"/>
        </w:rPr>
      </w:pPr>
    </w:p>
    <w:p w14:paraId="61E04A66" w14:textId="77777777" w:rsidR="00E13B5E" w:rsidRPr="00FE2718" w:rsidRDefault="00E13B5E" w:rsidP="00E13B5E">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u w:val="single"/>
        </w:rPr>
        <w:t>Critério de Julgamento</w:t>
      </w:r>
      <w:r w:rsidRPr="00FE2718">
        <w:rPr>
          <w:rFonts w:ascii="Times New Roman" w:hAnsi="Times New Roman" w:cs="Times New Roman"/>
          <w:color w:val="000000" w:themeColor="text1"/>
          <w:sz w:val="24"/>
        </w:rPr>
        <w:t xml:space="preserve">: Menor preço </w:t>
      </w:r>
    </w:p>
    <w:p w14:paraId="4B9C23E9" w14:textId="77777777" w:rsidR="00E13B5E" w:rsidRPr="00FE2718" w:rsidRDefault="00E13B5E" w:rsidP="00FA0565">
      <w:pPr>
        <w:rPr>
          <w:rFonts w:ascii="Times New Roman" w:hAnsi="Times New Roman" w:cs="Times New Roman"/>
          <w:b/>
          <w:color w:val="000000" w:themeColor="text1"/>
          <w:sz w:val="24"/>
          <w:u w:val="single"/>
        </w:rPr>
      </w:pPr>
    </w:p>
    <w:p w14:paraId="28919F9B" w14:textId="18BB1FD2" w:rsidR="00FA0565" w:rsidRPr="00FE2718" w:rsidRDefault="005F1166" w:rsidP="00FA0565">
      <w:pPr>
        <w:rPr>
          <w:rFonts w:ascii="Times New Roman" w:hAnsi="Times New Roman" w:cs="Times New Roman"/>
          <w:sz w:val="24"/>
        </w:rPr>
      </w:pPr>
      <w:r w:rsidRPr="00FE2718">
        <w:rPr>
          <w:rFonts w:ascii="Times New Roman" w:hAnsi="Times New Roman" w:cs="Times New Roman"/>
          <w:b/>
          <w:color w:val="000000" w:themeColor="text1"/>
          <w:sz w:val="24"/>
          <w:u w:val="single"/>
        </w:rPr>
        <w:t>Regime de execução</w:t>
      </w:r>
      <w:r w:rsidRPr="00F856BF">
        <w:rPr>
          <w:rFonts w:ascii="Times New Roman" w:hAnsi="Times New Roman" w:cs="Times New Roman"/>
          <w:b/>
          <w:color w:val="000000" w:themeColor="text1"/>
          <w:sz w:val="24"/>
        </w:rPr>
        <w:t>:</w:t>
      </w:r>
      <w:r w:rsidRPr="00FE2718">
        <w:rPr>
          <w:rFonts w:ascii="Times New Roman" w:hAnsi="Times New Roman" w:cs="Times New Roman"/>
          <w:b/>
          <w:color w:val="000000" w:themeColor="text1"/>
          <w:sz w:val="24"/>
        </w:rPr>
        <w:t xml:space="preserve"> </w:t>
      </w:r>
      <w:r w:rsidRPr="00F856BF">
        <w:rPr>
          <w:rFonts w:ascii="Times New Roman" w:hAnsi="Times New Roman" w:cs="Times New Roman"/>
          <w:bCs/>
          <w:color w:val="000000" w:themeColor="text1"/>
          <w:sz w:val="24"/>
        </w:rPr>
        <w:t>Empreitada por Preços Unitários</w:t>
      </w:r>
      <w:r w:rsidR="00F856BF" w:rsidRPr="00F856BF">
        <w:rPr>
          <w:rFonts w:ascii="Times New Roman" w:hAnsi="Times New Roman" w:cs="Times New Roman"/>
          <w:bCs/>
          <w:color w:val="000000" w:themeColor="text1"/>
          <w:sz w:val="24"/>
        </w:rPr>
        <w:t>:</w:t>
      </w:r>
      <w:r w:rsidRPr="00FE2718">
        <w:rPr>
          <w:rFonts w:ascii="Times New Roman" w:hAnsi="Times New Roman" w:cs="Times New Roman"/>
          <w:color w:val="000000" w:themeColor="text1"/>
          <w:sz w:val="24"/>
        </w:rPr>
        <w:t xml:space="preserve"> </w:t>
      </w:r>
      <w:r w:rsidR="00FA0565" w:rsidRPr="00FE2718">
        <w:rPr>
          <w:rFonts w:ascii="Times New Roman" w:hAnsi="Times New Roman" w:cs="Times New Roman"/>
          <w:sz w:val="24"/>
        </w:rPr>
        <w:t>Contratação da execução da obra ou do serviço por preço certo de unidades determinadas</w:t>
      </w:r>
      <w:r w:rsidR="00936316">
        <w:rPr>
          <w:rFonts w:ascii="Times New Roman" w:hAnsi="Times New Roman" w:cs="Times New Roman"/>
          <w:sz w:val="24"/>
        </w:rPr>
        <w:t>.</w:t>
      </w:r>
      <w:r w:rsidR="00FA0565" w:rsidRPr="00FE2718">
        <w:rPr>
          <w:rFonts w:ascii="Times New Roman" w:hAnsi="Times New Roman" w:cs="Times New Roman"/>
          <w:sz w:val="24"/>
        </w:rPr>
        <w:t xml:space="preserve"> </w:t>
      </w:r>
    </w:p>
    <w:p w14:paraId="45B5BCB7" w14:textId="73034CA4" w:rsidR="005F1166" w:rsidRPr="00DF3F30" w:rsidRDefault="00FA0565" w:rsidP="00FA0565">
      <w:pPr>
        <w:rPr>
          <w:rFonts w:ascii="Times New Roman" w:hAnsi="Times New Roman" w:cs="Times New Roman"/>
          <w:sz w:val="24"/>
        </w:rPr>
      </w:pPr>
      <w:r w:rsidRPr="00FE2718">
        <w:rPr>
          <w:rFonts w:ascii="Times New Roman" w:hAnsi="Times New Roman" w:cs="Times New Roman"/>
          <w:sz w:val="24"/>
        </w:rPr>
        <w:t xml:space="preserve">Justifica-se tal regime devido a variação de demanda de postos de trabalho, e variação administrativa durante a execução, porém podem ser facilmente </w:t>
      </w:r>
      <w:r w:rsidRPr="00DF3F30">
        <w:rPr>
          <w:rFonts w:ascii="Times New Roman" w:hAnsi="Times New Roman" w:cs="Times New Roman"/>
          <w:sz w:val="24"/>
        </w:rPr>
        <w:t>quantificados/medidos/aferidos durante a execução.</w:t>
      </w:r>
    </w:p>
    <w:p w14:paraId="68159756" w14:textId="77777777" w:rsidR="005F1166" w:rsidRPr="00DF3F30" w:rsidRDefault="005F1166" w:rsidP="00785ED6">
      <w:pPr>
        <w:rPr>
          <w:rFonts w:ascii="Times New Roman" w:hAnsi="Times New Roman" w:cs="Times New Roman"/>
          <w:color w:val="000000" w:themeColor="text1"/>
          <w:sz w:val="24"/>
        </w:rPr>
      </w:pPr>
    </w:p>
    <w:p w14:paraId="33C30FBD" w14:textId="77777777" w:rsidR="00DF3F30" w:rsidRDefault="00DF3F30" w:rsidP="00785ED6">
      <w:pPr>
        <w:rPr>
          <w:rFonts w:ascii="Times New Roman" w:hAnsi="Times New Roman" w:cs="Times New Roman"/>
          <w:sz w:val="24"/>
        </w:rPr>
      </w:pPr>
      <w:r w:rsidRPr="00DF3F30">
        <w:rPr>
          <w:rFonts w:ascii="Times New Roman" w:hAnsi="Times New Roman" w:cs="Times New Roman"/>
          <w:b/>
          <w:bCs/>
          <w:sz w:val="24"/>
          <w:u w:val="single"/>
        </w:rPr>
        <w:t>Permissão de Participação de Consórcios</w:t>
      </w:r>
      <w:r w:rsidRPr="0022232C">
        <w:rPr>
          <w:rFonts w:ascii="Times New Roman" w:hAnsi="Times New Roman" w:cs="Times New Roman"/>
          <w:b/>
          <w:bCs/>
          <w:sz w:val="24"/>
        </w:rPr>
        <w:t>:</w:t>
      </w:r>
      <w:r w:rsidRPr="00DF3F30">
        <w:rPr>
          <w:rFonts w:ascii="Times New Roman" w:hAnsi="Times New Roman" w:cs="Times New Roman"/>
          <w:sz w:val="24"/>
        </w:rPr>
        <w:t xml:space="preserve"> Não </w:t>
      </w:r>
    </w:p>
    <w:p w14:paraId="02339E88" w14:textId="21CC4014" w:rsidR="00DF3F30" w:rsidRPr="00DF3F30" w:rsidRDefault="00DF3F30" w:rsidP="00785ED6">
      <w:pPr>
        <w:rPr>
          <w:rFonts w:ascii="Times New Roman" w:hAnsi="Times New Roman" w:cs="Times New Roman"/>
          <w:sz w:val="24"/>
        </w:rPr>
      </w:pPr>
      <w:r w:rsidRPr="00DF3F30">
        <w:rPr>
          <w:rFonts w:ascii="Times New Roman" w:hAnsi="Times New Roman" w:cs="Times New Roman"/>
          <w:sz w:val="24"/>
        </w:rPr>
        <w:t xml:space="preserve">Não será permitida a participação de pessoas jurídicas organizadas sob a forma de Consórcio, devido a prestação de serviço exige uma gestão operacional e administrativa centralizada de forma a reduzir riscos trabalhistas, otimização administrativa e de execução operacional. </w:t>
      </w:r>
    </w:p>
    <w:p w14:paraId="1888B412" w14:textId="77777777" w:rsidR="00DF3F30" w:rsidRPr="00DF3F30" w:rsidRDefault="00DF3F30" w:rsidP="00785ED6">
      <w:pPr>
        <w:rPr>
          <w:rFonts w:ascii="Times New Roman" w:hAnsi="Times New Roman" w:cs="Times New Roman"/>
          <w:sz w:val="24"/>
        </w:rPr>
      </w:pPr>
    </w:p>
    <w:p w14:paraId="6D4F7DBD" w14:textId="77777777" w:rsidR="00DF3F30" w:rsidRDefault="00DF3F30" w:rsidP="00785ED6">
      <w:pPr>
        <w:rPr>
          <w:rFonts w:ascii="Times New Roman" w:hAnsi="Times New Roman" w:cs="Times New Roman"/>
          <w:sz w:val="24"/>
        </w:rPr>
      </w:pPr>
      <w:r w:rsidRPr="00DF3F30">
        <w:rPr>
          <w:rFonts w:ascii="Times New Roman" w:hAnsi="Times New Roman" w:cs="Times New Roman"/>
          <w:b/>
          <w:bCs/>
          <w:sz w:val="24"/>
          <w:u w:val="single"/>
        </w:rPr>
        <w:t>Permissão de Participação de Cooperativas</w:t>
      </w:r>
      <w:r w:rsidRPr="0022232C">
        <w:rPr>
          <w:rFonts w:ascii="Times New Roman" w:hAnsi="Times New Roman" w:cs="Times New Roman"/>
          <w:b/>
          <w:bCs/>
          <w:sz w:val="24"/>
        </w:rPr>
        <w:t>:</w:t>
      </w:r>
      <w:r w:rsidRPr="00DF3F30">
        <w:rPr>
          <w:rFonts w:ascii="Times New Roman" w:hAnsi="Times New Roman" w:cs="Times New Roman"/>
          <w:sz w:val="24"/>
        </w:rPr>
        <w:t xml:space="preserve"> Não </w:t>
      </w:r>
    </w:p>
    <w:p w14:paraId="1F5BBCCC" w14:textId="5D3FA2A5" w:rsidR="005F1166" w:rsidRPr="00DF3F30" w:rsidRDefault="00DF3F30" w:rsidP="00785ED6">
      <w:pPr>
        <w:rPr>
          <w:rFonts w:ascii="Times New Roman" w:hAnsi="Times New Roman" w:cs="Times New Roman"/>
          <w:color w:val="000000" w:themeColor="text1"/>
          <w:sz w:val="24"/>
        </w:rPr>
      </w:pPr>
      <w:r w:rsidRPr="00DF3F30">
        <w:rPr>
          <w:rFonts w:ascii="Times New Roman" w:hAnsi="Times New Roman" w:cs="Times New Roman"/>
          <w:sz w:val="24"/>
        </w:rPr>
        <w:t>Não será permitida a participação de pessoas jurídicas organizadas sob a forma de Cooperativas uma vez que as especificidades do objeto e da prestação de serviço exige uma gestão operacional centralizada e não propicia autonomia dos cooperados, conforme exigido pela IN MPOG 05/2017.</w:t>
      </w:r>
    </w:p>
    <w:p w14:paraId="1D66AFEF" w14:textId="77777777" w:rsidR="005F1166" w:rsidRPr="00FE2718" w:rsidRDefault="005F1166" w:rsidP="00785ED6">
      <w:pPr>
        <w:rPr>
          <w:rFonts w:ascii="Times New Roman" w:hAnsi="Times New Roman" w:cs="Times New Roman"/>
          <w:b/>
          <w:color w:val="000000" w:themeColor="text1"/>
          <w:sz w:val="24"/>
          <w:u w:val="single"/>
        </w:rPr>
      </w:pPr>
    </w:p>
    <w:p w14:paraId="077824CA" w14:textId="77777777" w:rsidR="00AC5546" w:rsidRPr="00FE2718" w:rsidRDefault="00AC5546"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u w:val="single"/>
        </w:rPr>
        <w:t>Declaração de compatibilidade com o Plano Plurianual</w:t>
      </w:r>
      <w:r w:rsidRPr="00FE2718">
        <w:rPr>
          <w:rFonts w:ascii="Times New Roman" w:hAnsi="Times New Roman" w:cs="Times New Roman"/>
          <w:color w:val="000000" w:themeColor="text1"/>
          <w:sz w:val="24"/>
        </w:rPr>
        <w:t>, no caso de investimento cuja execução ultrapasse um exercício financeiro.</w:t>
      </w:r>
    </w:p>
    <w:p w14:paraId="494825A6" w14:textId="77777777" w:rsidR="00AC5546" w:rsidRPr="00FE2718" w:rsidRDefault="00AC5546"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Os serviços a serem contratados serão executados no prazo superior a um ano, conforme consta do Termo de Referência e a previsão de recursos orçamentários é compatível, conforme previsto no Plano Plurianual.</w:t>
      </w:r>
    </w:p>
    <w:p w14:paraId="6FD93C99" w14:textId="77777777" w:rsidR="00AC5546" w:rsidRPr="00FE2718" w:rsidRDefault="00AC5546" w:rsidP="00785ED6">
      <w:pPr>
        <w:rPr>
          <w:rFonts w:ascii="Times New Roman" w:hAnsi="Times New Roman" w:cs="Times New Roman"/>
          <w:color w:val="000000" w:themeColor="text1"/>
          <w:sz w:val="24"/>
        </w:rPr>
      </w:pPr>
    </w:p>
    <w:p w14:paraId="67C52DFB" w14:textId="77777777" w:rsidR="00D8594A" w:rsidRPr="00FE2718" w:rsidRDefault="00AC5546" w:rsidP="00785ED6">
      <w:pPr>
        <w:rPr>
          <w:rFonts w:ascii="Times New Roman" w:hAnsi="Times New Roman" w:cs="Times New Roman"/>
          <w:sz w:val="24"/>
        </w:rPr>
      </w:pPr>
      <w:r w:rsidRPr="00FE2718">
        <w:rPr>
          <w:rFonts w:ascii="Times New Roman" w:hAnsi="Times New Roman" w:cs="Times New Roman"/>
          <w:b/>
          <w:color w:val="000000" w:themeColor="text1"/>
          <w:sz w:val="24"/>
          <w:u w:val="single"/>
        </w:rPr>
        <w:t>Desapropriação</w:t>
      </w:r>
      <w:r w:rsidRPr="00FE2718">
        <w:rPr>
          <w:rFonts w:ascii="Times New Roman" w:hAnsi="Times New Roman" w:cs="Times New Roman"/>
          <w:color w:val="000000" w:themeColor="text1"/>
          <w:sz w:val="24"/>
        </w:rPr>
        <w:t xml:space="preserve">: </w:t>
      </w:r>
      <w:r w:rsidR="00D8594A" w:rsidRPr="00FE2718">
        <w:rPr>
          <w:rFonts w:ascii="Times New Roman" w:hAnsi="Times New Roman" w:cs="Times New Roman"/>
          <w:sz w:val="24"/>
        </w:rPr>
        <w:t xml:space="preserve">Não. </w:t>
      </w:r>
    </w:p>
    <w:p w14:paraId="7BF6BDFA" w14:textId="70174376" w:rsidR="00AC5546" w:rsidRDefault="00D8594A" w:rsidP="00785ED6">
      <w:pPr>
        <w:rPr>
          <w:rFonts w:ascii="Times New Roman" w:hAnsi="Times New Roman" w:cs="Times New Roman"/>
          <w:sz w:val="24"/>
        </w:rPr>
      </w:pPr>
      <w:r w:rsidRPr="00FE2718">
        <w:rPr>
          <w:rFonts w:ascii="Times New Roman" w:hAnsi="Times New Roman" w:cs="Times New Roman"/>
          <w:sz w:val="24"/>
        </w:rPr>
        <w:t>Não se trata de obra, logo não será necessária a desapropriação de imóveis particulares ou públicos.</w:t>
      </w:r>
    </w:p>
    <w:p w14:paraId="4783F12A" w14:textId="2BC7B64B" w:rsidR="00E405F8" w:rsidRDefault="00E405F8" w:rsidP="00785ED6">
      <w:pPr>
        <w:rPr>
          <w:rFonts w:ascii="Times New Roman" w:hAnsi="Times New Roman" w:cs="Times New Roman"/>
          <w:sz w:val="24"/>
        </w:rPr>
      </w:pPr>
    </w:p>
    <w:p w14:paraId="3B2147BC" w14:textId="77777777" w:rsidR="00E405F8" w:rsidRPr="00A502FC" w:rsidRDefault="00E405F8" w:rsidP="00785ED6">
      <w:pPr>
        <w:rPr>
          <w:rFonts w:ascii="Times New Roman" w:hAnsi="Times New Roman" w:cs="Times New Roman"/>
          <w:sz w:val="24"/>
        </w:rPr>
      </w:pPr>
      <w:r w:rsidRPr="00A502FC">
        <w:rPr>
          <w:rFonts w:ascii="Times New Roman" w:hAnsi="Times New Roman" w:cs="Times New Roman"/>
          <w:b/>
          <w:bCs/>
          <w:sz w:val="24"/>
          <w:u w:val="single"/>
        </w:rPr>
        <w:t>Garantia do Objeto</w:t>
      </w:r>
      <w:r w:rsidRPr="00D03ABD">
        <w:rPr>
          <w:rFonts w:ascii="Times New Roman" w:hAnsi="Times New Roman" w:cs="Times New Roman"/>
          <w:b/>
          <w:bCs/>
          <w:sz w:val="24"/>
        </w:rPr>
        <w:t>:</w:t>
      </w:r>
      <w:r w:rsidRPr="00D03ABD">
        <w:rPr>
          <w:rFonts w:ascii="Times New Roman" w:hAnsi="Times New Roman" w:cs="Times New Roman"/>
          <w:sz w:val="24"/>
        </w:rPr>
        <w:t xml:space="preserve"> </w:t>
      </w:r>
      <w:r w:rsidRPr="00A502FC">
        <w:rPr>
          <w:rFonts w:ascii="Times New Roman" w:hAnsi="Times New Roman" w:cs="Times New Roman"/>
          <w:sz w:val="24"/>
        </w:rPr>
        <w:t xml:space="preserve">Exigida </w:t>
      </w:r>
    </w:p>
    <w:p w14:paraId="27A93383" w14:textId="279FDE56" w:rsidR="00E405F8" w:rsidRPr="00E405F8" w:rsidRDefault="00E405F8" w:rsidP="00785ED6">
      <w:pPr>
        <w:rPr>
          <w:rFonts w:ascii="Times New Roman" w:hAnsi="Times New Roman" w:cs="Times New Roman"/>
          <w:color w:val="000000" w:themeColor="text1"/>
          <w:sz w:val="24"/>
        </w:rPr>
      </w:pPr>
      <w:r w:rsidRPr="00A502FC">
        <w:rPr>
          <w:rFonts w:ascii="Times New Roman" w:hAnsi="Times New Roman" w:cs="Times New Roman"/>
          <w:sz w:val="24"/>
        </w:rPr>
        <w:t>Responsabilidade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7389A8CB" w14:textId="77777777" w:rsidR="000C2A68" w:rsidRPr="00FE2718" w:rsidRDefault="000C2A68" w:rsidP="00785ED6">
      <w:pPr>
        <w:rPr>
          <w:rFonts w:ascii="Times New Roman" w:hAnsi="Times New Roman" w:cs="Times New Roman"/>
          <w:color w:val="000000" w:themeColor="text1"/>
          <w:sz w:val="24"/>
        </w:rPr>
      </w:pPr>
    </w:p>
    <w:p w14:paraId="3993F90C" w14:textId="5BE2AD20" w:rsidR="00D72271" w:rsidRPr="00D72271" w:rsidRDefault="00AC5546" w:rsidP="00785ED6">
      <w:pPr>
        <w:rPr>
          <w:rFonts w:ascii="Times New Roman" w:hAnsi="Times New Roman" w:cs="Times New Roman"/>
          <w:color w:val="000000" w:themeColor="text1"/>
          <w:sz w:val="24"/>
        </w:rPr>
      </w:pPr>
      <w:r w:rsidRPr="00D72271">
        <w:rPr>
          <w:rFonts w:ascii="Times New Roman" w:hAnsi="Times New Roman" w:cs="Times New Roman"/>
          <w:b/>
          <w:color w:val="000000" w:themeColor="text1"/>
          <w:sz w:val="24"/>
          <w:u w:val="single"/>
        </w:rPr>
        <w:t>Garantia de Execução (caução)</w:t>
      </w:r>
      <w:r w:rsidRPr="00D72271">
        <w:rPr>
          <w:rFonts w:ascii="Times New Roman" w:hAnsi="Times New Roman" w:cs="Times New Roman"/>
          <w:color w:val="000000" w:themeColor="text1"/>
          <w:sz w:val="24"/>
        </w:rPr>
        <w:t xml:space="preserve">: </w:t>
      </w:r>
      <w:r w:rsidR="00D72271">
        <w:rPr>
          <w:rFonts w:ascii="Times New Roman" w:hAnsi="Times New Roman" w:cs="Times New Roman"/>
          <w:color w:val="000000" w:themeColor="text1"/>
          <w:sz w:val="24"/>
        </w:rPr>
        <w:t>Exigida</w:t>
      </w:r>
    </w:p>
    <w:p w14:paraId="5B7B332D" w14:textId="44873DEB" w:rsidR="00D72271" w:rsidRPr="00D72271" w:rsidRDefault="00D03ABD" w:rsidP="00785ED6">
      <w:pPr>
        <w:rPr>
          <w:rFonts w:ascii="Times New Roman" w:hAnsi="Times New Roman" w:cs="Times New Roman"/>
          <w:sz w:val="24"/>
        </w:rPr>
      </w:pPr>
      <w:r>
        <w:rPr>
          <w:rFonts w:ascii="Times New Roman" w:hAnsi="Times New Roman" w:cs="Times New Roman"/>
          <w:sz w:val="24"/>
        </w:rPr>
        <w:lastRenderedPageBreak/>
        <w:t>G</w:t>
      </w:r>
      <w:r w:rsidR="00D72271" w:rsidRPr="00D72271">
        <w:rPr>
          <w:rFonts w:ascii="Times New Roman" w:hAnsi="Times New Roman" w:cs="Times New Roman"/>
          <w:sz w:val="24"/>
        </w:rPr>
        <w:t>arantia contratual com cobertura para os casos de inexecução contratual e descumprimento das obrigações de natureza trabalhista e previdenciária pela contratada, que será executada para reembolso dos prejuízos sofridos pela Administração, nos termos da legislação que rege a matéria.</w:t>
      </w:r>
    </w:p>
    <w:p w14:paraId="0F786DD3" w14:textId="5876AA96" w:rsidR="00AC5546" w:rsidRPr="00D72271" w:rsidRDefault="00AC5546" w:rsidP="00785ED6">
      <w:pPr>
        <w:rPr>
          <w:rFonts w:ascii="Times New Roman" w:hAnsi="Times New Roman" w:cs="Times New Roman"/>
          <w:color w:val="000000" w:themeColor="text1"/>
          <w:sz w:val="24"/>
        </w:rPr>
      </w:pPr>
      <w:r w:rsidRPr="00D72271">
        <w:rPr>
          <w:rFonts w:ascii="Times New Roman" w:hAnsi="Times New Roman" w:cs="Times New Roman"/>
          <w:color w:val="000000" w:themeColor="text1"/>
          <w:sz w:val="24"/>
        </w:rPr>
        <w:t>É necessário para fins de emissão da Ordem de Serviço que a empresa contratad</w:t>
      </w:r>
      <w:r w:rsidR="00B57011" w:rsidRPr="00D72271">
        <w:rPr>
          <w:rFonts w:ascii="Times New Roman" w:hAnsi="Times New Roman" w:cs="Times New Roman"/>
          <w:color w:val="000000" w:themeColor="text1"/>
          <w:sz w:val="24"/>
        </w:rPr>
        <w:t>a</w:t>
      </w:r>
      <w:r w:rsidRPr="00D72271">
        <w:rPr>
          <w:rFonts w:ascii="Times New Roman" w:hAnsi="Times New Roman" w:cs="Times New Roman"/>
          <w:color w:val="000000" w:themeColor="text1"/>
          <w:sz w:val="24"/>
        </w:rPr>
        <w:t xml:space="preserve"> tenha apresentado a Garantia de Execução do Contrato</w:t>
      </w:r>
      <w:r w:rsidR="0047236C" w:rsidRPr="00D72271">
        <w:rPr>
          <w:rFonts w:ascii="Times New Roman" w:hAnsi="Times New Roman" w:cs="Times New Roman"/>
          <w:color w:val="000000" w:themeColor="text1"/>
          <w:sz w:val="24"/>
        </w:rPr>
        <w:t>.</w:t>
      </w:r>
    </w:p>
    <w:p w14:paraId="1A19F8B1" w14:textId="77777777" w:rsidR="0047236C" w:rsidRPr="00FE2718" w:rsidRDefault="0047236C" w:rsidP="00785ED6">
      <w:pPr>
        <w:rPr>
          <w:rFonts w:ascii="Times New Roman" w:hAnsi="Times New Roman" w:cs="Times New Roman"/>
          <w:color w:val="000000" w:themeColor="text1"/>
          <w:sz w:val="24"/>
        </w:rPr>
      </w:pPr>
    </w:p>
    <w:p w14:paraId="71666B40" w14:textId="237EB29D" w:rsidR="00AC5546" w:rsidRPr="00FE2718" w:rsidRDefault="0047236C" w:rsidP="00785ED6">
      <w:pPr>
        <w:rPr>
          <w:rFonts w:ascii="Times New Roman" w:hAnsi="Times New Roman" w:cs="Times New Roman"/>
          <w:color w:val="000000" w:themeColor="text1"/>
          <w:sz w:val="24"/>
        </w:rPr>
      </w:pPr>
      <w:r w:rsidRPr="00FE2718">
        <w:rPr>
          <w:rFonts w:ascii="Times New Roman" w:hAnsi="Times New Roman" w:cs="Times New Roman"/>
          <w:b/>
          <w:color w:val="000000" w:themeColor="text1"/>
          <w:sz w:val="24"/>
          <w:u w:val="single"/>
        </w:rPr>
        <w:t>Qualificação Técnica</w:t>
      </w:r>
      <w:r w:rsidRPr="00FE2718">
        <w:rPr>
          <w:rFonts w:ascii="Times New Roman" w:hAnsi="Times New Roman" w:cs="Times New Roman"/>
          <w:b/>
          <w:color w:val="000000" w:themeColor="text1"/>
          <w:sz w:val="24"/>
        </w:rPr>
        <w:t xml:space="preserve">: </w:t>
      </w:r>
      <w:r w:rsidR="00541A86" w:rsidRPr="00FE2718">
        <w:rPr>
          <w:rFonts w:ascii="Times New Roman" w:hAnsi="Times New Roman" w:cs="Times New Roman"/>
          <w:sz w:val="24"/>
        </w:rPr>
        <w:t>As exigências técnicas são imprescindíveis para que a vencedora do certame em questão tenha total capacidade técnica de executar os serviços com a segurança e a qualidade esperada para o objeto especificado.</w:t>
      </w:r>
    </w:p>
    <w:p w14:paraId="012D6500" w14:textId="77777777" w:rsidR="001734BF" w:rsidRPr="00FE2718" w:rsidRDefault="001734BF" w:rsidP="00785ED6">
      <w:pPr>
        <w:rPr>
          <w:rFonts w:ascii="Times New Roman" w:hAnsi="Times New Roman" w:cs="Times New Roman"/>
          <w:sz w:val="24"/>
        </w:rPr>
      </w:pPr>
    </w:p>
    <w:p w14:paraId="45885018" w14:textId="77777777" w:rsidR="00996548" w:rsidRPr="00FE2718" w:rsidRDefault="00996548" w:rsidP="00785ED6">
      <w:pPr>
        <w:pStyle w:val="Legenda"/>
        <w:rPr>
          <w:rFonts w:ascii="Times New Roman" w:hAnsi="Times New Roman" w:cs="Times New Roman"/>
          <w:sz w:val="24"/>
          <w:szCs w:val="24"/>
        </w:rPr>
      </w:pPr>
      <w:bookmarkStart w:id="69" w:name="_Ref450205804"/>
      <w:bookmarkStart w:id="70" w:name="_Ref450206147"/>
      <w:bookmarkStart w:id="71" w:name="_Ref450205840"/>
      <w:bookmarkStart w:id="72" w:name="_Ref450206150"/>
      <w:bookmarkStart w:id="73" w:name="_Toc352230698"/>
    </w:p>
    <w:p w14:paraId="1975912C" w14:textId="77777777" w:rsidR="002D0BD5" w:rsidRPr="00FE2718" w:rsidRDefault="002D0BD5" w:rsidP="00785ED6">
      <w:pPr>
        <w:rPr>
          <w:rFonts w:ascii="Times New Roman" w:hAnsi="Times New Roman" w:cs="Times New Roman"/>
          <w:sz w:val="24"/>
        </w:rPr>
      </w:pPr>
    </w:p>
    <w:p w14:paraId="4E4F0BDE" w14:textId="77777777" w:rsidR="002D0BD5" w:rsidRPr="00FE2718" w:rsidRDefault="002D0BD5" w:rsidP="00785ED6">
      <w:pPr>
        <w:rPr>
          <w:rFonts w:ascii="Times New Roman" w:hAnsi="Times New Roman" w:cs="Times New Roman"/>
          <w:sz w:val="24"/>
        </w:rPr>
      </w:pPr>
    </w:p>
    <w:p w14:paraId="4987170B" w14:textId="312A4088" w:rsidR="00CD1044" w:rsidRDefault="00CD1044">
      <w:pPr>
        <w:spacing w:after="200" w:line="276" w:lineRule="auto"/>
        <w:jc w:val="left"/>
        <w:rPr>
          <w:rFonts w:ascii="Times New Roman" w:hAnsi="Times New Roman" w:cs="Times New Roman"/>
          <w:sz w:val="24"/>
        </w:rPr>
      </w:pPr>
      <w:r>
        <w:rPr>
          <w:rFonts w:ascii="Times New Roman" w:hAnsi="Times New Roman" w:cs="Times New Roman"/>
          <w:sz w:val="24"/>
        </w:rPr>
        <w:br w:type="page"/>
      </w:r>
    </w:p>
    <w:p w14:paraId="5E8BE134" w14:textId="5A40B2A4" w:rsidR="000B3483" w:rsidRPr="00FE2718" w:rsidRDefault="000B3483" w:rsidP="00FE1B51">
      <w:pPr>
        <w:pStyle w:val="Ttulo"/>
        <w:rPr>
          <w:rFonts w:ascii="Times New Roman" w:hAnsi="Times New Roman" w:cs="Times New Roman"/>
          <w:szCs w:val="28"/>
        </w:rPr>
      </w:pPr>
      <w:bookmarkStart w:id="74" w:name="_Toc140142034"/>
      <w:r w:rsidRPr="00FE2718">
        <w:rPr>
          <w:rFonts w:ascii="Times New Roman" w:hAnsi="Times New Roman" w:cs="Times New Roman"/>
          <w:szCs w:val="28"/>
        </w:rPr>
        <w:lastRenderedPageBreak/>
        <w:t xml:space="preserve">Anexo </w:t>
      </w:r>
      <w:r w:rsidR="00754400" w:rsidRPr="00FE2718">
        <w:rPr>
          <w:rFonts w:ascii="Times New Roman" w:hAnsi="Times New Roman" w:cs="Times New Roman"/>
          <w:szCs w:val="28"/>
        </w:rPr>
        <w:fldChar w:fldCharType="begin"/>
      </w:r>
      <w:r w:rsidRPr="00FE2718">
        <w:rPr>
          <w:rFonts w:ascii="Times New Roman" w:hAnsi="Times New Roman" w:cs="Times New Roman"/>
          <w:szCs w:val="28"/>
        </w:rPr>
        <w:instrText xml:space="preserve"> SEQ Anexo \* ROMAN </w:instrText>
      </w:r>
      <w:r w:rsidR="00754400" w:rsidRPr="00FE2718">
        <w:rPr>
          <w:rFonts w:ascii="Times New Roman" w:hAnsi="Times New Roman" w:cs="Times New Roman"/>
          <w:szCs w:val="28"/>
        </w:rPr>
        <w:fldChar w:fldCharType="separate"/>
      </w:r>
      <w:r w:rsidR="009321DA">
        <w:rPr>
          <w:rFonts w:ascii="Times New Roman" w:hAnsi="Times New Roman" w:cs="Times New Roman"/>
          <w:noProof/>
          <w:szCs w:val="28"/>
        </w:rPr>
        <w:t>II</w:t>
      </w:r>
      <w:r w:rsidR="00754400" w:rsidRPr="00FE2718">
        <w:rPr>
          <w:rFonts w:ascii="Times New Roman" w:hAnsi="Times New Roman" w:cs="Times New Roman"/>
          <w:szCs w:val="28"/>
        </w:rPr>
        <w:fldChar w:fldCharType="end"/>
      </w:r>
      <w:bookmarkEnd w:id="69"/>
      <w:r w:rsidRPr="00FE2718">
        <w:rPr>
          <w:rFonts w:ascii="Times New Roman" w:hAnsi="Times New Roman" w:cs="Times New Roman"/>
          <w:szCs w:val="28"/>
        </w:rPr>
        <w:t>: Modelo de Declaração de Conhecimento do Local de Execução dos Serviços</w:t>
      </w:r>
      <w:bookmarkEnd w:id="70"/>
      <w:bookmarkEnd w:id="74"/>
    </w:p>
    <w:p w14:paraId="374B6A6C" w14:textId="77777777" w:rsidR="000B3483" w:rsidRPr="00FE2718" w:rsidRDefault="000B3483" w:rsidP="00785ED6">
      <w:pPr>
        <w:rPr>
          <w:rFonts w:ascii="Times New Roman" w:hAnsi="Times New Roman" w:cs="Times New Roman"/>
          <w:color w:val="000000" w:themeColor="text1"/>
          <w:sz w:val="24"/>
        </w:rPr>
      </w:pPr>
    </w:p>
    <w:p w14:paraId="633E859A" w14:textId="77777777" w:rsidR="009E2336" w:rsidRPr="00FE2718" w:rsidRDefault="009E2336" w:rsidP="00785ED6">
      <w:pPr>
        <w:rPr>
          <w:rFonts w:ascii="Times New Roman" w:hAnsi="Times New Roman" w:cs="Times New Roman"/>
          <w:color w:val="000000" w:themeColor="text1"/>
          <w:sz w:val="24"/>
        </w:rPr>
      </w:pPr>
    </w:p>
    <w:p w14:paraId="70985303" w14:textId="3CF16247" w:rsidR="000B3483" w:rsidRPr="00FE2718" w:rsidRDefault="000B3483" w:rsidP="00785ED6">
      <w:pPr>
        <w:jc w:val="center"/>
        <w:rPr>
          <w:rFonts w:ascii="Times New Roman" w:hAnsi="Times New Roman" w:cs="Times New Roman"/>
          <w:b/>
          <w:color w:val="000000" w:themeColor="text1"/>
          <w:sz w:val="24"/>
        </w:rPr>
      </w:pPr>
      <w:r w:rsidRPr="00FE2718">
        <w:rPr>
          <w:rFonts w:ascii="Times New Roman" w:hAnsi="Times New Roman" w:cs="Times New Roman"/>
          <w:b/>
          <w:color w:val="000000" w:themeColor="text1"/>
          <w:sz w:val="24"/>
        </w:rPr>
        <w:t>DECLARAÇÃO DE CONHECIMENTO DO LOCAL DE EXECUÇÃO DOS SERVIÇOS</w:t>
      </w:r>
    </w:p>
    <w:p w14:paraId="1EB593C7" w14:textId="77777777" w:rsidR="000B3483" w:rsidRPr="00FE2718" w:rsidRDefault="000B3483" w:rsidP="00785ED6">
      <w:pPr>
        <w:rPr>
          <w:rFonts w:ascii="Times New Roman" w:hAnsi="Times New Roman" w:cs="Times New Roman"/>
          <w:color w:val="000000" w:themeColor="text1"/>
          <w:sz w:val="24"/>
        </w:rPr>
      </w:pPr>
    </w:p>
    <w:p w14:paraId="36F2EC2C" w14:textId="77777777" w:rsidR="000B3483" w:rsidRPr="00FE2718" w:rsidRDefault="000B3483" w:rsidP="00785ED6">
      <w:pPr>
        <w:rPr>
          <w:rFonts w:ascii="Times New Roman" w:hAnsi="Times New Roman" w:cs="Times New Roman"/>
          <w:color w:val="000000" w:themeColor="text1"/>
          <w:sz w:val="24"/>
        </w:rPr>
      </w:pPr>
    </w:p>
    <w:p w14:paraId="205B1446" w14:textId="276CBA44" w:rsidR="000B3483" w:rsidRPr="00FE2718" w:rsidRDefault="00416D86" w:rsidP="00785ED6">
      <w:pPr>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000B3483" w:rsidRPr="00FE2718">
        <w:rPr>
          <w:rFonts w:ascii="Times New Roman" w:hAnsi="Times New Roman" w:cs="Times New Roman"/>
          <w:color w:val="000000" w:themeColor="text1"/>
          <w:sz w:val="24"/>
        </w:rPr>
        <w:t xml:space="preserve"> Licitante </w:t>
      </w:r>
      <w:r w:rsidR="000B3483" w:rsidRPr="00FE2718">
        <w:rPr>
          <w:rFonts w:ascii="Times New Roman" w:hAnsi="Times New Roman" w:cs="Times New Roman"/>
          <w:color w:val="000000" w:themeColor="text1"/>
          <w:sz w:val="24"/>
          <w:u w:val="single"/>
        </w:rPr>
        <w:t>(NOME DA EMPRESA)</w:t>
      </w:r>
      <w:r w:rsidR="008E74E9" w:rsidRPr="00FE2718">
        <w:rPr>
          <w:rFonts w:ascii="Times New Roman" w:hAnsi="Times New Roman" w:cs="Times New Roman"/>
          <w:color w:val="000000" w:themeColor="text1"/>
          <w:sz w:val="24"/>
        </w:rPr>
        <w:t>, inscrito</w:t>
      </w:r>
      <w:r w:rsidR="000B3483" w:rsidRPr="00FE2718">
        <w:rPr>
          <w:rFonts w:ascii="Times New Roman" w:hAnsi="Times New Roman" w:cs="Times New Roman"/>
          <w:color w:val="000000" w:themeColor="text1"/>
          <w:sz w:val="24"/>
        </w:rPr>
        <w:t xml:space="preserve"> no CNPJ/MF nº </w:t>
      </w:r>
      <w:r w:rsidR="000B3483" w:rsidRPr="00FE2718">
        <w:rPr>
          <w:rFonts w:ascii="Times New Roman" w:hAnsi="Times New Roman" w:cs="Times New Roman"/>
          <w:color w:val="000000" w:themeColor="text1"/>
          <w:sz w:val="24"/>
          <w:u w:val="single"/>
        </w:rPr>
        <w:t>(CNPJ DA EMPRESA)</w:t>
      </w:r>
      <w:r w:rsidR="000B3483" w:rsidRPr="00FE2718">
        <w:rPr>
          <w:rFonts w:ascii="Times New Roman" w:hAnsi="Times New Roman" w:cs="Times New Roman"/>
          <w:color w:val="000000" w:themeColor="text1"/>
          <w:sz w:val="24"/>
        </w:rPr>
        <w:t>, por seu representante legal (ou responsável técnico) abaixo assinado, declara, sob as penalidades da lei, de que conhece o local onde serão executadas a</w:t>
      </w:r>
      <w:r w:rsidR="00BB5338" w:rsidRPr="00FE2718">
        <w:rPr>
          <w:rFonts w:ascii="Times New Roman" w:hAnsi="Times New Roman" w:cs="Times New Roman"/>
          <w:color w:val="000000" w:themeColor="text1"/>
          <w:sz w:val="24"/>
        </w:rPr>
        <w:t xml:space="preserve"> prestação dos serviços</w:t>
      </w:r>
      <w:r w:rsidR="000B3483" w:rsidRPr="00FE2718">
        <w:rPr>
          <w:rFonts w:ascii="Times New Roman" w:hAnsi="Times New Roman" w:cs="Times New Roman"/>
          <w:color w:val="000000" w:themeColor="text1"/>
          <w:sz w:val="24"/>
        </w:rPr>
        <w:t xml:space="preserve">, se inteirou dos dados indispensáveis à apresentação da proposta, e que os preços a serem propostos cobrirão quaisquer despesas que incidam ou venham a incidir sobre a execução </w:t>
      </w:r>
      <w:r w:rsidR="00BB5338" w:rsidRPr="00FE2718">
        <w:rPr>
          <w:rFonts w:ascii="Times New Roman" w:hAnsi="Times New Roman" w:cs="Times New Roman"/>
          <w:color w:val="000000" w:themeColor="text1"/>
          <w:sz w:val="24"/>
        </w:rPr>
        <w:t>dos serviços</w:t>
      </w:r>
      <w:r w:rsidR="000B3483" w:rsidRPr="00FE2718">
        <w:rPr>
          <w:rFonts w:ascii="Times New Roman" w:hAnsi="Times New Roman" w:cs="Times New Roman"/>
          <w:color w:val="000000" w:themeColor="text1"/>
          <w:sz w:val="24"/>
        </w:rPr>
        <w:t>, tendo obtido todas as informações necessárias para a elaboração da proposta e execução do contrato.</w:t>
      </w:r>
    </w:p>
    <w:p w14:paraId="6125956C" w14:textId="77777777" w:rsidR="000B3483" w:rsidRPr="00FE2718" w:rsidRDefault="000B3483" w:rsidP="00785ED6">
      <w:pPr>
        <w:rPr>
          <w:rFonts w:ascii="Times New Roman" w:hAnsi="Times New Roman" w:cs="Times New Roman"/>
          <w:color w:val="000000" w:themeColor="text1"/>
          <w:sz w:val="24"/>
        </w:rPr>
      </w:pPr>
    </w:p>
    <w:p w14:paraId="79E241D3" w14:textId="77777777" w:rsidR="000B3483" w:rsidRPr="00FE2718" w:rsidRDefault="000B3483" w:rsidP="00785ED6">
      <w:pPr>
        <w:rPr>
          <w:rFonts w:ascii="Times New Roman" w:hAnsi="Times New Roman" w:cs="Times New Roman"/>
          <w:color w:val="000000" w:themeColor="text1"/>
          <w:sz w:val="24"/>
        </w:rPr>
      </w:pPr>
    </w:p>
    <w:p w14:paraId="78042393" w14:textId="77777777" w:rsidR="000B3483" w:rsidRPr="00FE2718" w:rsidRDefault="000B3483" w:rsidP="00785ED6">
      <w:pPr>
        <w:rPr>
          <w:rFonts w:ascii="Times New Roman" w:eastAsia="Arial Unicode MS" w:hAnsi="Times New Roman" w:cs="Times New Roman"/>
          <w:color w:val="000000" w:themeColor="text1"/>
          <w:sz w:val="24"/>
        </w:rPr>
      </w:pPr>
      <w:r w:rsidRPr="00FE2718">
        <w:rPr>
          <w:rFonts w:ascii="Times New Roman" w:hAnsi="Times New Roman" w:cs="Times New Roman"/>
          <w:color w:val="000000" w:themeColor="text1"/>
          <w:sz w:val="24"/>
        </w:rPr>
        <w:t>Cidade, ___/___/20___</w:t>
      </w:r>
    </w:p>
    <w:p w14:paraId="51D5BC35" w14:textId="77777777" w:rsidR="000B3483" w:rsidRPr="00FE2718" w:rsidRDefault="000B3483" w:rsidP="00785ED6">
      <w:pPr>
        <w:rPr>
          <w:rFonts w:ascii="Times New Roman" w:hAnsi="Times New Roman" w:cs="Times New Roman"/>
          <w:color w:val="000000" w:themeColor="text1"/>
          <w:sz w:val="24"/>
        </w:rPr>
      </w:pPr>
    </w:p>
    <w:p w14:paraId="0FA21632" w14:textId="77777777" w:rsidR="000B3483" w:rsidRPr="00FE2718" w:rsidRDefault="000B3483"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____________________________________</w:t>
      </w:r>
    </w:p>
    <w:p w14:paraId="583A46F1" w14:textId="77777777" w:rsidR="000B3483" w:rsidRPr="00FE2718" w:rsidRDefault="000B3483"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Assinatura do representante legal</w:t>
      </w:r>
    </w:p>
    <w:p w14:paraId="4EC07007" w14:textId="77777777" w:rsidR="000B3483" w:rsidRPr="00FE2718" w:rsidRDefault="000B3483" w:rsidP="00785ED6">
      <w:pPr>
        <w:rPr>
          <w:rFonts w:ascii="Times New Roman" w:hAnsi="Times New Roman" w:cs="Times New Roman"/>
          <w:color w:val="000000" w:themeColor="text1"/>
          <w:sz w:val="24"/>
        </w:rPr>
      </w:pPr>
    </w:p>
    <w:p w14:paraId="4796ACA3" w14:textId="77777777" w:rsidR="000B3483" w:rsidRPr="00FE2718" w:rsidRDefault="000B3483" w:rsidP="00785ED6">
      <w:pPr>
        <w:rPr>
          <w:rFonts w:ascii="Times New Roman" w:eastAsia="Arial Unicode MS" w:hAnsi="Times New Roman" w:cs="Times New Roman"/>
          <w:color w:val="000000" w:themeColor="text1"/>
          <w:sz w:val="24"/>
        </w:rPr>
      </w:pPr>
      <w:r w:rsidRPr="00FE2718">
        <w:rPr>
          <w:rFonts w:ascii="Times New Roman" w:hAnsi="Times New Roman" w:cs="Times New Roman"/>
          <w:color w:val="000000" w:themeColor="text1"/>
          <w:sz w:val="24"/>
        </w:rPr>
        <w:t>Nome: _____________________________</w:t>
      </w:r>
    </w:p>
    <w:p w14:paraId="7A69B8DC" w14:textId="77777777" w:rsidR="000B3483" w:rsidRPr="00FE2718" w:rsidRDefault="000B3483" w:rsidP="00785ED6">
      <w:pPr>
        <w:rPr>
          <w:rFonts w:ascii="Times New Roman" w:hAnsi="Times New Roman" w:cs="Times New Roman"/>
          <w:color w:val="000000" w:themeColor="text1"/>
          <w:sz w:val="24"/>
        </w:rPr>
      </w:pPr>
    </w:p>
    <w:p w14:paraId="44E5D359" w14:textId="77777777" w:rsidR="000B3483" w:rsidRPr="00FE2718" w:rsidRDefault="000B3483" w:rsidP="00785ED6">
      <w:pPr>
        <w:rPr>
          <w:rFonts w:ascii="Times New Roman" w:hAnsi="Times New Roman" w:cs="Times New Roman"/>
          <w:color w:val="000000" w:themeColor="text1"/>
          <w:sz w:val="24"/>
        </w:rPr>
      </w:pPr>
      <w:r w:rsidRPr="00FE2718">
        <w:rPr>
          <w:rFonts w:ascii="Times New Roman" w:hAnsi="Times New Roman" w:cs="Times New Roman"/>
          <w:color w:val="000000" w:themeColor="text1"/>
          <w:sz w:val="24"/>
        </w:rPr>
        <w:t>Função: ____________________________</w:t>
      </w:r>
    </w:p>
    <w:bookmarkEnd w:id="71"/>
    <w:bookmarkEnd w:id="72"/>
    <w:bookmarkEnd w:id="73"/>
    <w:p w14:paraId="3FE9C7E3" w14:textId="77777777" w:rsidR="000B3483" w:rsidRPr="00FE2718" w:rsidRDefault="000B3483" w:rsidP="00785ED6">
      <w:pPr>
        <w:rPr>
          <w:rFonts w:ascii="Times New Roman" w:hAnsi="Times New Roman" w:cs="Times New Roman"/>
          <w:color w:val="000000" w:themeColor="text1"/>
          <w:sz w:val="24"/>
        </w:rPr>
      </w:pPr>
    </w:p>
    <w:sectPr w:rsidR="000B3483" w:rsidRPr="00FE2718" w:rsidSect="00517EF6">
      <w:headerReference w:type="default" r:id="rId11"/>
      <w:footerReference w:type="default" r:id="rId12"/>
      <w:headerReference w:type="first" r:id="rId13"/>
      <w:pgSz w:w="11906" w:h="16838" w:code="9"/>
      <w:pgMar w:top="1701" w:right="1134" w:bottom="1134" w:left="1701" w:header="567" w:footer="567" w:gutter="0"/>
      <w:pgBorders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0F979" w14:textId="77777777" w:rsidR="001B5D7E" w:rsidRDefault="001B5D7E" w:rsidP="00A507E3">
      <w:r>
        <w:separator/>
      </w:r>
    </w:p>
  </w:endnote>
  <w:endnote w:type="continuationSeparator" w:id="0">
    <w:p w14:paraId="7C3C2FE2" w14:textId="77777777" w:rsidR="001B5D7E" w:rsidRDefault="001B5D7E"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sig w:usb0="00000007" w:usb1="00000000" w:usb2="00000000" w:usb3="00000000" w:csb0="00000093" w:csb1="00000000"/>
  </w:font>
  <w:font w:name="CIDFont+F1">
    <w:altName w:val="Cambria"/>
    <w:panose1 w:val="00000000000000000000"/>
    <w:charset w:val="00"/>
    <w:family w:val="roman"/>
    <w:notTrueType/>
    <w:pitch w:val="default"/>
  </w:font>
  <w:font w:name="CIDFont+F2">
    <w:altName w:val="Cambria"/>
    <w:panose1 w:val="00000000000000000000"/>
    <w:charset w:val="00"/>
    <w:family w:val="roman"/>
    <w:notTrueType/>
    <w:pitch w:val="default"/>
  </w:font>
  <w:font w:name="PalatinoLinotype">
    <w:altName w:val="MS Mincho"/>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296926"/>
      <w:docPartObj>
        <w:docPartGallery w:val="Page Numbers (Bottom of Page)"/>
        <w:docPartUnique/>
      </w:docPartObj>
    </w:sdtPr>
    <w:sdtEndPr/>
    <w:sdtContent>
      <w:p w14:paraId="3CF1B4AC" w14:textId="77777777" w:rsidR="00E0150C" w:rsidRDefault="00E0150C">
        <w:pPr>
          <w:pStyle w:val="Rodap"/>
          <w:jc w:val="right"/>
        </w:pPr>
        <w:r>
          <w:fldChar w:fldCharType="begin"/>
        </w:r>
        <w:r>
          <w:instrText>PAGE   \* MERGEFORMAT</w:instrText>
        </w:r>
        <w:r>
          <w:fldChar w:fldCharType="separate"/>
        </w:r>
        <w:r>
          <w:t>2</w:t>
        </w:r>
        <w:r>
          <w:fldChar w:fldCharType="end"/>
        </w:r>
      </w:p>
    </w:sdtContent>
  </w:sdt>
  <w:p w14:paraId="1FAD0DFE" w14:textId="77777777" w:rsidR="001C1A99" w:rsidRPr="001F5C08" w:rsidRDefault="00B81BC0" w:rsidP="00B81BC0">
    <w:pPr>
      <w:pStyle w:val="Rodap"/>
      <w:tabs>
        <w:tab w:val="left" w:pos="1640"/>
      </w:tabs>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4FE8D" w14:textId="77777777" w:rsidR="001B5D7E" w:rsidRDefault="001B5D7E" w:rsidP="00A507E3">
      <w:r>
        <w:separator/>
      </w:r>
    </w:p>
  </w:footnote>
  <w:footnote w:type="continuationSeparator" w:id="0">
    <w:p w14:paraId="1D262262" w14:textId="77777777" w:rsidR="001B5D7E" w:rsidRDefault="001B5D7E"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2" w:type="dxa"/>
      <w:jc w:val="center"/>
      <w:tblLook w:val="04A0" w:firstRow="1" w:lastRow="0" w:firstColumn="1" w:lastColumn="0" w:noHBand="0" w:noVBand="1"/>
    </w:tblPr>
    <w:tblGrid>
      <w:gridCol w:w="2657"/>
      <w:gridCol w:w="7155"/>
    </w:tblGrid>
    <w:tr w:rsidR="003D1493" w14:paraId="5D7773C2" w14:textId="77777777" w:rsidTr="00C51F63">
      <w:trPr>
        <w:trHeight w:val="64"/>
        <w:jc w:val="center"/>
      </w:trPr>
      <w:tc>
        <w:tcPr>
          <w:tcW w:w="2356" w:type="dxa"/>
          <w:vAlign w:val="center"/>
        </w:tcPr>
        <w:p w14:paraId="0211FE12" w14:textId="77777777" w:rsidR="003D1493" w:rsidRDefault="003D1493" w:rsidP="003D1493">
          <w:pPr>
            <w:pStyle w:val="Cabealho"/>
          </w:pPr>
          <w:r>
            <w:rPr>
              <w:noProof/>
              <w:lang w:eastAsia="pt-BR"/>
            </w:rPr>
            <w:drawing>
              <wp:inline distT="0" distB="0" distL="0" distR="0" wp14:anchorId="424BE92E" wp14:editId="753D6EC9">
                <wp:extent cx="1550504" cy="459605"/>
                <wp:effectExtent l="0" t="0" r="0" b="0"/>
                <wp:docPr id="1609559349" name="Imagem 1609559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586390" cy="470243"/>
                        </a:xfrm>
                        <a:prstGeom prst="rect">
                          <a:avLst/>
                        </a:prstGeom>
                        <a:ln>
                          <a:noFill/>
                        </a:ln>
                      </pic:spPr>
                    </pic:pic>
                  </a:graphicData>
                </a:graphic>
              </wp:inline>
            </w:drawing>
          </w:r>
        </w:p>
      </w:tc>
      <w:tc>
        <w:tcPr>
          <w:tcW w:w="7456" w:type="dxa"/>
          <w:vAlign w:val="center"/>
        </w:tcPr>
        <w:p w14:paraId="074CB2D6" w14:textId="77777777" w:rsidR="003D1493" w:rsidRPr="00C51F63" w:rsidRDefault="003D1493" w:rsidP="003D1493">
          <w:pPr>
            <w:pStyle w:val="Cabealho"/>
            <w:rPr>
              <w:rFonts w:ascii="Times New Roman" w:hAnsi="Times New Roman" w:cs="Times New Roman"/>
              <w:b/>
              <w:sz w:val="24"/>
            </w:rPr>
          </w:pPr>
          <w:r w:rsidRPr="00C51F63">
            <w:rPr>
              <w:rFonts w:ascii="Times New Roman" w:hAnsi="Times New Roman" w:cs="Times New Roman"/>
              <w:b/>
              <w:sz w:val="24"/>
            </w:rPr>
            <w:t>Ministério da Integração e do Desenvolvimento Regional - MIDR</w:t>
          </w:r>
        </w:p>
        <w:p w14:paraId="24757B5C" w14:textId="77777777" w:rsidR="003D1493" w:rsidRPr="00C51F63" w:rsidRDefault="003D1493" w:rsidP="003D1493">
          <w:pPr>
            <w:pStyle w:val="Cabealho"/>
            <w:rPr>
              <w:rFonts w:ascii="Times New Roman" w:hAnsi="Times New Roman" w:cs="Times New Roman"/>
              <w:bCs/>
              <w:szCs w:val="20"/>
            </w:rPr>
          </w:pPr>
          <w:r w:rsidRPr="00C51F63">
            <w:rPr>
              <w:rFonts w:ascii="Times New Roman" w:hAnsi="Times New Roman" w:cs="Times New Roman"/>
              <w:bCs/>
              <w:szCs w:val="20"/>
            </w:rPr>
            <w:t>Companhia de Desenvolvimento dos Vales do São Francisco e do Parnaíba</w:t>
          </w:r>
        </w:p>
        <w:p w14:paraId="4A0A4B0F" w14:textId="21072F05" w:rsidR="003D1493" w:rsidRPr="00C51F63" w:rsidRDefault="003D1493" w:rsidP="003D1493">
          <w:pPr>
            <w:pStyle w:val="Cabealho"/>
            <w:rPr>
              <w:rFonts w:ascii="Times New Roman" w:hAnsi="Times New Roman" w:cs="Times New Roman"/>
              <w:bCs/>
              <w:szCs w:val="20"/>
            </w:rPr>
          </w:pPr>
          <w:r w:rsidRPr="00C51F63">
            <w:rPr>
              <w:rFonts w:ascii="Times New Roman" w:hAnsi="Times New Roman" w:cs="Times New Roman"/>
              <w:bCs/>
              <w:szCs w:val="20"/>
            </w:rPr>
            <w:t>2ª Superintendência Regional-</w:t>
          </w:r>
          <w:r w:rsidR="00003362">
            <w:rPr>
              <w:rFonts w:ascii="Times New Roman" w:hAnsi="Times New Roman" w:cs="Times New Roman"/>
              <w:bCs/>
              <w:szCs w:val="20"/>
            </w:rPr>
            <w:t>2ª</w:t>
          </w:r>
          <w:r w:rsidR="00361D8C">
            <w:rPr>
              <w:rFonts w:ascii="Times New Roman" w:hAnsi="Times New Roman" w:cs="Times New Roman"/>
              <w:bCs/>
              <w:szCs w:val="20"/>
            </w:rPr>
            <w:t xml:space="preserve"> </w:t>
          </w:r>
          <w:r w:rsidR="00003362">
            <w:rPr>
              <w:rFonts w:ascii="Times New Roman" w:hAnsi="Times New Roman" w:cs="Times New Roman"/>
              <w:bCs/>
              <w:szCs w:val="20"/>
            </w:rPr>
            <w:t>SR</w:t>
          </w:r>
        </w:p>
        <w:p w14:paraId="07EE5675" w14:textId="0E86C4AF" w:rsidR="003D1493" w:rsidRPr="00577C2E" w:rsidRDefault="003D1493" w:rsidP="003D1493">
          <w:pPr>
            <w:pStyle w:val="Cabealho"/>
            <w:rPr>
              <w:bCs/>
            </w:rPr>
          </w:pPr>
          <w:r w:rsidRPr="00C51F63">
            <w:rPr>
              <w:rFonts w:ascii="Times New Roman" w:hAnsi="Times New Roman" w:cs="Times New Roman"/>
              <w:bCs/>
              <w:szCs w:val="20"/>
            </w:rPr>
            <w:t xml:space="preserve">Gestão Gerência Regional de Administração e </w:t>
          </w:r>
          <w:r w:rsidR="00507EC4">
            <w:rPr>
              <w:rFonts w:ascii="Times New Roman" w:hAnsi="Times New Roman" w:cs="Times New Roman"/>
              <w:bCs/>
              <w:szCs w:val="20"/>
            </w:rPr>
            <w:t>Tecnologia</w:t>
          </w:r>
          <w:r w:rsidRPr="00C51F63">
            <w:rPr>
              <w:rFonts w:ascii="Times New Roman" w:hAnsi="Times New Roman" w:cs="Times New Roman"/>
              <w:bCs/>
              <w:szCs w:val="20"/>
            </w:rPr>
            <w:t>-2ª</w:t>
          </w:r>
          <w:r w:rsidR="00361D8C">
            <w:rPr>
              <w:rFonts w:ascii="Times New Roman" w:hAnsi="Times New Roman" w:cs="Times New Roman"/>
              <w:bCs/>
              <w:szCs w:val="20"/>
            </w:rPr>
            <w:t>/</w:t>
          </w:r>
          <w:r w:rsidRPr="00C51F63">
            <w:rPr>
              <w:rFonts w:ascii="Times New Roman" w:hAnsi="Times New Roman" w:cs="Times New Roman"/>
              <w:bCs/>
              <w:szCs w:val="20"/>
            </w:rPr>
            <w:t>GRA</w:t>
          </w:r>
        </w:p>
      </w:tc>
    </w:tr>
  </w:tbl>
  <w:p w14:paraId="4AA0CE97" w14:textId="77777777" w:rsidR="001C1A99" w:rsidRPr="00A507E3" w:rsidRDefault="001C1A99">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2" w:type="dxa"/>
      <w:jc w:val="center"/>
      <w:tblLook w:val="04A0" w:firstRow="1" w:lastRow="0" w:firstColumn="1" w:lastColumn="0" w:noHBand="0" w:noVBand="1"/>
    </w:tblPr>
    <w:tblGrid>
      <w:gridCol w:w="2657"/>
      <w:gridCol w:w="7155"/>
    </w:tblGrid>
    <w:tr w:rsidR="00E0150C" w14:paraId="1EE0282B" w14:textId="77777777" w:rsidTr="009B636A">
      <w:trPr>
        <w:trHeight w:val="64"/>
        <w:jc w:val="center"/>
      </w:trPr>
      <w:tc>
        <w:tcPr>
          <w:tcW w:w="2356" w:type="dxa"/>
          <w:vAlign w:val="center"/>
        </w:tcPr>
        <w:p w14:paraId="5B4694F0" w14:textId="77777777" w:rsidR="00E0150C" w:rsidRDefault="00E0150C" w:rsidP="00E0150C">
          <w:pPr>
            <w:pStyle w:val="Cabealho"/>
          </w:pPr>
          <w:r>
            <w:rPr>
              <w:noProof/>
              <w:lang w:eastAsia="pt-BR"/>
            </w:rPr>
            <w:drawing>
              <wp:inline distT="0" distB="0" distL="0" distR="0" wp14:anchorId="50D0167F" wp14:editId="59FBDB2E">
                <wp:extent cx="1550504" cy="459605"/>
                <wp:effectExtent l="0" t="0" r="0" b="0"/>
                <wp:docPr id="468759374" name="Imagem 4687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586390" cy="470243"/>
                        </a:xfrm>
                        <a:prstGeom prst="rect">
                          <a:avLst/>
                        </a:prstGeom>
                        <a:ln>
                          <a:noFill/>
                        </a:ln>
                      </pic:spPr>
                    </pic:pic>
                  </a:graphicData>
                </a:graphic>
              </wp:inline>
            </w:drawing>
          </w:r>
        </w:p>
      </w:tc>
      <w:tc>
        <w:tcPr>
          <w:tcW w:w="7456" w:type="dxa"/>
          <w:vAlign w:val="center"/>
        </w:tcPr>
        <w:p w14:paraId="3DCC9361" w14:textId="77777777" w:rsidR="00E0150C" w:rsidRPr="00C51F63" w:rsidRDefault="00E0150C" w:rsidP="00E0150C">
          <w:pPr>
            <w:pStyle w:val="Cabealho"/>
            <w:rPr>
              <w:rFonts w:ascii="Times New Roman" w:hAnsi="Times New Roman" w:cs="Times New Roman"/>
              <w:b/>
              <w:sz w:val="24"/>
            </w:rPr>
          </w:pPr>
          <w:r w:rsidRPr="00C51F63">
            <w:rPr>
              <w:rFonts w:ascii="Times New Roman" w:hAnsi="Times New Roman" w:cs="Times New Roman"/>
              <w:b/>
              <w:sz w:val="24"/>
            </w:rPr>
            <w:t>Ministério da Integração e do Desenvolvimento Regional - MIDR</w:t>
          </w:r>
        </w:p>
        <w:p w14:paraId="6C3EC20F" w14:textId="77777777" w:rsidR="00E0150C" w:rsidRPr="00C51F63" w:rsidRDefault="00E0150C" w:rsidP="00E0150C">
          <w:pPr>
            <w:pStyle w:val="Cabealho"/>
            <w:rPr>
              <w:rFonts w:ascii="Times New Roman" w:hAnsi="Times New Roman" w:cs="Times New Roman"/>
              <w:bCs/>
              <w:szCs w:val="20"/>
            </w:rPr>
          </w:pPr>
          <w:r w:rsidRPr="00C51F63">
            <w:rPr>
              <w:rFonts w:ascii="Times New Roman" w:hAnsi="Times New Roman" w:cs="Times New Roman"/>
              <w:bCs/>
              <w:szCs w:val="20"/>
            </w:rPr>
            <w:t>Companhia de Desenvolvimento dos Vales do São Francisco e do Parnaíba</w:t>
          </w:r>
        </w:p>
        <w:p w14:paraId="3EA7A0C7" w14:textId="3F8F5EAE" w:rsidR="00E0150C" w:rsidRPr="00C51F63" w:rsidRDefault="00E0150C" w:rsidP="00E0150C">
          <w:pPr>
            <w:pStyle w:val="Cabealho"/>
            <w:rPr>
              <w:rFonts w:ascii="Times New Roman" w:hAnsi="Times New Roman" w:cs="Times New Roman"/>
              <w:bCs/>
              <w:szCs w:val="20"/>
            </w:rPr>
          </w:pPr>
          <w:r w:rsidRPr="00C51F63">
            <w:rPr>
              <w:rFonts w:ascii="Times New Roman" w:hAnsi="Times New Roman" w:cs="Times New Roman"/>
              <w:bCs/>
              <w:szCs w:val="20"/>
            </w:rPr>
            <w:t>2ª Superintendência Regional-</w:t>
          </w:r>
          <w:r w:rsidR="00003362">
            <w:rPr>
              <w:rFonts w:ascii="Times New Roman" w:hAnsi="Times New Roman" w:cs="Times New Roman"/>
              <w:bCs/>
              <w:szCs w:val="20"/>
            </w:rPr>
            <w:t>2ª</w:t>
          </w:r>
          <w:r w:rsidR="00361D8C">
            <w:rPr>
              <w:rFonts w:ascii="Times New Roman" w:hAnsi="Times New Roman" w:cs="Times New Roman"/>
              <w:bCs/>
              <w:szCs w:val="20"/>
            </w:rPr>
            <w:t xml:space="preserve"> </w:t>
          </w:r>
          <w:r w:rsidR="00003362">
            <w:rPr>
              <w:rFonts w:ascii="Times New Roman" w:hAnsi="Times New Roman" w:cs="Times New Roman"/>
              <w:bCs/>
              <w:szCs w:val="20"/>
            </w:rPr>
            <w:t>SR</w:t>
          </w:r>
        </w:p>
        <w:p w14:paraId="3FCFB85A" w14:textId="63A00FB0" w:rsidR="00E0150C" w:rsidRPr="00577C2E" w:rsidRDefault="00E0150C" w:rsidP="00E0150C">
          <w:pPr>
            <w:pStyle w:val="Cabealho"/>
            <w:rPr>
              <w:bCs/>
            </w:rPr>
          </w:pPr>
          <w:r w:rsidRPr="00C51F63">
            <w:rPr>
              <w:rFonts w:ascii="Times New Roman" w:hAnsi="Times New Roman" w:cs="Times New Roman"/>
              <w:bCs/>
              <w:szCs w:val="20"/>
            </w:rPr>
            <w:t xml:space="preserve">Gestão Gerência Regional de Administração e </w:t>
          </w:r>
          <w:r w:rsidR="00507EC4">
            <w:rPr>
              <w:rFonts w:ascii="Times New Roman" w:hAnsi="Times New Roman" w:cs="Times New Roman"/>
              <w:bCs/>
              <w:szCs w:val="20"/>
            </w:rPr>
            <w:t>Tecnologia</w:t>
          </w:r>
          <w:r w:rsidRPr="00C51F63">
            <w:rPr>
              <w:rFonts w:ascii="Times New Roman" w:hAnsi="Times New Roman" w:cs="Times New Roman"/>
              <w:bCs/>
              <w:szCs w:val="20"/>
            </w:rPr>
            <w:t>-2ª</w:t>
          </w:r>
          <w:r w:rsidR="00361D8C">
            <w:rPr>
              <w:rFonts w:ascii="Times New Roman" w:hAnsi="Times New Roman" w:cs="Times New Roman"/>
              <w:bCs/>
              <w:szCs w:val="20"/>
            </w:rPr>
            <w:t>/</w:t>
          </w:r>
          <w:r w:rsidRPr="00C51F63">
            <w:rPr>
              <w:rFonts w:ascii="Times New Roman" w:hAnsi="Times New Roman" w:cs="Times New Roman"/>
              <w:bCs/>
              <w:szCs w:val="20"/>
            </w:rPr>
            <w:t>GRA</w:t>
          </w:r>
        </w:p>
      </w:tc>
    </w:tr>
  </w:tbl>
  <w:p w14:paraId="1871BA70" w14:textId="77777777" w:rsidR="00E0150C" w:rsidRDefault="00E015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CDDC03A4"/>
    <w:name w:val="WW8Num23"/>
    <w:lvl w:ilvl="0">
      <w:start w:val="1"/>
      <w:numFmt w:val="decimal"/>
      <w:lvlText w:val="%1 -"/>
      <w:lvlJc w:val="left"/>
      <w:pPr>
        <w:tabs>
          <w:tab w:val="num" w:pos="1065"/>
        </w:tabs>
        <w:ind w:left="1065" w:hanging="360"/>
      </w:pPr>
      <w:rPr>
        <w:rFonts w:hint="default"/>
      </w:r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AF58D2"/>
    <w:multiLevelType w:val="hybridMultilevel"/>
    <w:tmpl w:val="6B7E25B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7" w15:restartNumberingAfterBreak="0">
    <w:nsid w:val="07D10DFE"/>
    <w:multiLevelType w:val="hybridMultilevel"/>
    <w:tmpl w:val="67081E84"/>
    <w:lvl w:ilvl="0" w:tplc="843C8AAE">
      <w:start w:val="1"/>
      <w:numFmt w:val="lowerLetter"/>
      <w:lvlText w:val="%1)"/>
      <w:lvlJc w:val="left"/>
      <w:pPr>
        <w:ind w:left="720" w:hanging="360"/>
      </w:pPr>
      <w:rPr>
        <w:rFonts w:hint="default"/>
      </w:rPr>
    </w:lvl>
    <w:lvl w:ilvl="1" w:tplc="079431B6">
      <w:start w:val="1"/>
      <w:numFmt w:val="lowerLetter"/>
      <w:lvlText w:val="%2)"/>
      <w:lvlJc w:val="left"/>
      <w:pPr>
        <w:ind w:left="1785" w:hanging="70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80F64F2"/>
    <w:multiLevelType w:val="hybridMultilevel"/>
    <w:tmpl w:val="194CD8FA"/>
    <w:lvl w:ilvl="0" w:tplc="99CCB184">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8BB2CBD"/>
    <w:multiLevelType w:val="hybridMultilevel"/>
    <w:tmpl w:val="468A71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9343196"/>
    <w:multiLevelType w:val="hybridMultilevel"/>
    <w:tmpl w:val="96ACE882"/>
    <w:lvl w:ilvl="0" w:tplc="63EA894C">
      <w:start w:val="1"/>
      <w:numFmt w:val="lowerLetter"/>
      <w:lvlText w:val="%1)"/>
      <w:lvlJc w:val="left"/>
      <w:pPr>
        <w:ind w:left="720" w:hanging="36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2" w15:restartNumberingAfterBreak="0">
    <w:nsid w:val="12061A6D"/>
    <w:multiLevelType w:val="hybridMultilevel"/>
    <w:tmpl w:val="9622FF2E"/>
    <w:lvl w:ilvl="0" w:tplc="FFFFFFFF">
      <w:start w:val="1"/>
      <w:numFmt w:val="lowerLetter"/>
      <w:lvlText w:val="%1)"/>
      <w:lvlJc w:val="left"/>
      <w:pPr>
        <w:ind w:left="2138" w:hanging="360"/>
      </w:pPr>
      <w:rPr>
        <w:rFonts w:hint="default"/>
      </w:rPr>
    </w:lvl>
    <w:lvl w:ilvl="1" w:tplc="843C8AAE">
      <w:start w:val="1"/>
      <w:numFmt w:val="lowerLetter"/>
      <w:lvlText w:val="%2)"/>
      <w:lvlJc w:val="left"/>
      <w:pPr>
        <w:ind w:left="720" w:hanging="360"/>
      </w:pPr>
      <w:rPr>
        <w:rFonts w:hint="default"/>
      </w:r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13" w15:restartNumberingAfterBreak="0">
    <w:nsid w:val="19B85E16"/>
    <w:multiLevelType w:val="multilevel"/>
    <w:tmpl w:val="57444B4E"/>
    <w:lvl w:ilvl="0">
      <w:start w:val="1"/>
      <w:numFmt w:val="lowerLetter"/>
      <w:lvlText w:val="%1)"/>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15:restartNumberingAfterBreak="0">
    <w:nsid w:val="1D171F6B"/>
    <w:multiLevelType w:val="hybridMultilevel"/>
    <w:tmpl w:val="EAD2FCEC"/>
    <w:lvl w:ilvl="0" w:tplc="93D6E0FA">
      <w:start w:val="1"/>
      <w:numFmt w:val="decimal"/>
      <w:lvlText w:val="5.6.1.9.%1."/>
      <w:lvlJc w:val="left"/>
      <w:pPr>
        <w:ind w:left="3900" w:hanging="360"/>
      </w:pPr>
      <w:rPr>
        <w:rFonts w:hint="default"/>
      </w:rPr>
    </w:lvl>
    <w:lvl w:ilvl="1" w:tplc="04160019" w:tentative="1">
      <w:start w:val="1"/>
      <w:numFmt w:val="lowerLetter"/>
      <w:lvlText w:val="%2."/>
      <w:lvlJc w:val="left"/>
      <w:pPr>
        <w:ind w:left="5628" w:hanging="360"/>
      </w:pPr>
    </w:lvl>
    <w:lvl w:ilvl="2" w:tplc="0416001B" w:tentative="1">
      <w:start w:val="1"/>
      <w:numFmt w:val="lowerRoman"/>
      <w:lvlText w:val="%3."/>
      <w:lvlJc w:val="right"/>
      <w:pPr>
        <w:ind w:left="6348" w:hanging="180"/>
      </w:pPr>
    </w:lvl>
    <w:lvl w:ilvl="3" w:tplc="0416000F">
      <w:start w:val="1"/>
      <w:numFmt w:val="decimal"/>
      <w:lvlText w:val="%4."/>
      <w:lvlJc w:val="left"/>
      <w:pPr>
        <w:ind w:left="7068" w:hanging="360"/>
      </w:pPr>
    </w:lvl>
    <w:lvl w:ilvl="4" w:tplc="04160019" w:tentative="1">
      <w:start w:val="1"/>
      <w:numFmt w:val="lowerLetter"/>
      <w:lvlText w:val="%5."/>
      <w:lvlJc w:val="left"/>
      <w:pPr>
        <w:ind w:left="7788" w:hanging="360"/>
      </w:pPr>
    </w:lvl>
    <w:lvl w:ilvl="5" w:tplc="0416001B" w:tentative="1">
      <w:start w:val="1"/>
      <w:numFmt w:val="lowerRoman"/>
      <w:lvlText w:val="%6."/>
      <w:lvlJc w:val="right"/>
      <w:pPr>
        <w:ind w:left="8508" w:hanging="180"/>
      </w:pPr>
    </w:lvl>
    <w:lvl w:ilvl="6" w:tplc="0416000F">
      <w:start w:val="1"/>
      <w:numFmt w:val="decimal"/>
      <w:lvlText w:val="%7."/>
      <w:lvlJc w:val="left"/>
      <w:pPr>
        <w:ind w:left="9228" w:hanging="360"/>
      </w:pPr>
    </w:lvl>
    <w:lvl w:ilvl="7" w:tplc="04160019" w:tentative="1">
      <w:start w:val="1"/>
      <w:numFmt w:val="lowerLetter"/>
      <w:lvlText w:val="%8."/>
      <w:lvlJc w:val="left"/>
      <w:pPr>
        <w:ind w:left="9948" w:hanging="360"/>
      </w:pPr>
    </w:lvl>
    <w:lvl w:ilvl="8" w:tplc="0416001B" w:tentative="1">
      <w:start w:val="1"/>
      <w:numFmt w:val="lowerRoman"/>
      <w:lvlText w:val="%9."/>
      <w:lvlJc w:val="right"/>
      <w:pPr>
        <w:ind w:left="10668" w:hanging="180"/>
      </w:pPr>
    </w:lvl>
  </w:abstractNum>
  <w:abstractNum w:abstractNumId="15"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0581432"/>
    <w:multiLevelType w:val="hybridMultilevel"/>
    <w:tmpl w:val="F2CE9462"/>
    <w:lvl w:ilvl="0" w:tplc="5DE24158">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EA40237C">
      <w:start w:val="1"/>
      <w:numFmt w:val="lowerLetter"/>
      <w:lvlText w:val="%3)"/>
      <w:lvlJc w:val="left"/>
      <w:pPr>
        <w:ind w:left="720" w:firstLine="1265"/>
      </w:pPr>
      <w:rPr>
        <w:rFonts w:ascii="Times New Roman" w:hAnsi="Times New Roman" w:cs="Times New Roman" w:hint="default"/>
        <w:b w:val="0"/>
        <w:i w:val="0"/>
        <w:color w:val="auto"/>
        <w:sz w:val="24"/>
        <w:szCs w:val="24"/>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21A69D5"/>
    <w:multiLevelType w:val="multilevel"/>
    <w:tmpl w:val="EE9C764C"/>
    <w:lvl w:ilvl="0">
      <w:start w:val="1"/>
      <w:numFmt w:val="decimal"/>
      <w:pStyle w:val="Ttulo1"/>
      <w:lvlText w:val="%1."/>
      <w:lvlJc w:val="left"/>
      <w:pPr>
        <w:ind w:left="3900" w:hanging="360"/>
      </w:pPr>
    </w:lvl>
    <w:lvl w:ilvl="1">
      <w:start w:val="1"/>
      <w:numFmt w:val="decimal"/>
      <w:pStyle w:val="Ttulo2"/>
      <w:lvlText w:val="%1.%2."/>
      <w:lvlJc w:val="left"/>
      <w:pPr>
        <w:ind w:left="857" w:hanging="432"/>
      </w:pPr>
    </w:lvl>
    <w:lvl w:ilvl="2">
      <w:start w:val="1"/>
      <w:numFmt w:val="decimal"/>
      <w:pStyle w:val="Ttulo3"/>
      <w:lvlText w:val="%1.%2.%3."/>
      <w:lvlJc w:val="left"/>
      <w:pPr>
        <w:ind w:left="4899" w:hanging="504"/>
      </w:pPr>
    </w:lvl>
    <w:lvl w:ilvl="3">
      <w:start w:val="1"/>
      <w:numFmt w:val="decimal"/>
      <w:pStyle w:val="Ttulo4"/>
      <w:lvlText w:val="%1.%2.%3.%4."/>
      <w:lvlJc w:val="left"/>
      <w:pPr>
        <w:ind w:left="2716" w:hanging="648"/>
      </w:pPr>
    </w:lvl>
    <w:lvl w:ilvl="4">
      <w:start w:val="1"/>
      <w:numFmt w:val="decimal"/>
      <w:pStyle w:val="Ttulo5"/>
      <w:lvlText w:val="%1.%2.%3.%4.%5."/>
      <w:lvlJc w:val="left"/>
      <w:pPr>
        <w:ind w:left="3220" w:hanging="792"/>
      </w:p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8" w15:restartNumberingAfterBreak="0">
    <w:nsid w:val="25A270D9"/>
    <w:multiLevelType w:val="hybridMultilevel"/>
    <w:tmpl w:val="E800CE58"/>
    <w:lvl w:ilvl="0" w:tplc="843C8AAE">
      <w:start w:val="1"/>
      <w:numFmt w:val="lowerLetter"/>
      <w:lvlText w:val="%1)"/>
      <w:lvlJc w:val="left"/>
      <w:pPr>
        <w:ind w:left="714" w:hanging="360"/>
      </w:pPr>
      <w:rPr>
        <w:rFonts w:hint="default"/>
      </w:rPr>
    </w:lvl>
    <w:lvl w:ilvl="1" w:tplc="04160019" w:tentative="1">
      <w:start w:val="1"/>
      <w:numFmt w:val="lowerLetter"/>
      <w:lvlText w:val="%2."/>
      <w:lvlJc w:val="left"/>
      <w:pPr>
        <w:ind w:left="1434" w:hanging="360"/>
      </w:pPr>
    </w:lvl>
    <w:lvl w:ilvl="2" w:tplc="0416001B" w:tentative="1">
      <w:start w:val="1"/>
      <w:numFmt w:val="lowerRoman"/>
      <w:lvlText w:val="%3."/>
      <w:lvlJc w:val="right"/>
      <w:pPr>
        <w:ind w:left="2154" w:hanging="180"/>
      </w:pPr>
    </w:lvl>
    <w:lvl w:ilvl="3" w:tplc="0416000F" w:tentative="1">
      <w:start w:val="1"/>
      <w:numFmt w:val="decimal"/>
      <w:lvlText w:val="%4."/>
      <w:lvlJc w:val="left"/>
      <w:pPr>
        <w:ind w:left="2874" w:hanging="360"/>
      </w:pPr>
    </w:lvl>
    <w:lvl w:ilvl="4" w:tplc="04160019" w:tentative="1">
      <w:start w:val="1"/>
      <w:numFmt w:val="lowerLetter"/>
      <w:lvlText w:val="%5."/>
      <w:lvlJc w:val="left"/>
      <w:pPr>
        <w:ind w:left="3594" w:hanging="360"/>
      </w:pPr>
    </w:lvl>
    <w:lvl w:ilvl="5" w:tplc="0416001B" w:tentative="1">
      <w:start w:val="1"/>
      <w:numFmt w:val="lowerRoman"/>
      <w:lvlText w:val="%6."/>
      <w:lvlJc w:val="right"/>
      <w:pPr>
        <w:ind w:left="4314" w:hanging="180"/>
      </w:pPr>
    </w:lvl>
    <w:lvl w:ilvl="6" w:tplc="0416000F" w:tentative="1">
      <w:start w:val="1"/>
      <w:numFmt w:val="decimal"/>
      <w:lvlText w:val="%7."/>
      <w:lvlJc w:val="left"/>
      <w:pPr>
        <w:ind w:left="5034" w:hanging="360"/>
      </w:pPr>
    </w:lvl>
    <w:lvl w:ilvl="7" w:tplc="04160019" w:tentative="1">
      <w:start w:val="1"/>
      <w:numFmt w:val="lowerLetter"/>
      <w:lvlText w:val="%8."/>
      <w:lvlJc w:val="left"/>
      <w:pPr>
        <w:ind w:left="5754" w:hanging="360"/>
      </w:pPr>
    </w:lvl>
    <w:lvl w:ilvl="8" w:tplc="0416001B" w:tentative="1">
      <w:start w:val="1"/>
      <w:numFmt w:val="lowerRoman"/>
      <w:lvlText w:val="%9."/>
      <w:lvlJc w:val="right"/>
      <w:pPr>
        <w:ind w:left="6474" w:hanging="180"/>
      </w:pPr>
    </w:lvl>
  </w:abstractNum>
  <w:abstractNum w:abstractNumId="19" w15:restartNumberingAfterBreak="0">
    <w:nsid w:val="2749638E"/>
    <w:multiLevelType w:val="hybridMultilevel"/>
    <w:tmpl w:val="9D10FA82"/>
    <w:lvl w:ilvl="0" w:tplc="04160017">
      <w:start w:val="1"/>
      <w:numFmt w:val="lowerLetter"/>
      <w:lvlText w:val="%1)"/>
      <w:lvlJc w:val="left"/>
      <w:pPr>
        <w:ind w:left="2781" w:hanging="360"/>
      </w:pPr>
      <w:rPr>
        <w:rFonts w:hint="default"/>
      </w:rPr>
    </w:lvl>
    <w:lvl w:ilvl="1" w:tplc="04160019" w:tentative="1">
      <w:start w:val="1"/>
      <w:numFmt w:val="lowerLetter"/>
      <w:lvlText w:val="%2."/>
      <w:lvlJc w:val="left"/>
      <w:pPr>
        <w:ind w:left="3501" w:hanging="360"/>
      </w:pPr>
    </w:lvl>
    <w:lvl w:ilvl="2" w:tplc="0416001B" w:tentative="1">
      <w:start w:val="1"/>
      <w:numFmt w:val="lowerRoman"/>
      <w:lvlText w:val="%3."/>
      <w:lvlJc w:val="right"/>
      <w:pPr>
        <w:ind w:left="4221" w:hanging="180"/>
      </w:pPr>
    </w:lvl>
    <w:lvl w:ilvl="3" w:tplc="0416000F" w:tentative="1">
      <w:start w:val="1"/>
      <w:numFmt w:val="decimal"/>
      <w:lvlText w:val="%4."/>
      <w:lvlJc w:val="left"/>
      <w:pPr>
        <w:ind w:left="4941" w:hanging="360"/>
      </w:pPr>
    </w:lvl>
    <w:lvl w:ilvl="4" w:tplc="04160019" w:tentative="1">
      <w:start w:val="1"/>
      <w:numFmt w:val="lowerLetter"/>
      <w:lvlText w:val="%5."/>
      <w:lvlJc w:val="left"/>
      <w:pPr>
        <w:ind w:left="5661" w:hanging="360"/>
      </w:pPr>
    </w:lvl>
    <w:lvl w:ilvl="5" w:tplc="0416001B" w:tentative="1">
      <w:start w:val="1"/>
      <w:numFmt w:val="lowerRoman"/>
      <w:lvlText w:val="%6."/>
      <w:lvlJc w:val="right"/>
      <w:pPr>
        <w:ind w:left="6381" w:hanging="180"/>
      </w:pPr>
    </w:lvl>
    <w:lvl w:ilvl="6" w:tplc="0416000F" w:tentative="1">
      <w:start w:val="1"/>
      <w:numFmt w:val="decimal"/>
      <w:lvlText w:val="%7."/>
      <w:lvlJc w:val="left"/>
      <w:pPr>
        <w:ind w:left="7101" w:hanging="360"/>
      </w:pPr>
    </w:lvl>
    <w:lvl w:ilvl="7" w:tplc="04160019" w:tentative="1">
      <w:start w:val="1"/>
      <w:numFmt w:val="lowerLetter"/>
      <w:lvlText w:val="%8."/>
      <w:lvlJc w:val="left"/>
      <w:pPr>
        <w:ind w:left="7821" w:hanging="360"/>
      </w:pPr>
    </w:lvl>
    <w:lvl w:ilvl="8" w:tplc="0416001B" w:tentative="1">
      <w:start w:val="1"/>
      <w:numFmt w:val="lowerRoman"/>
      <w:lvlText w:val="%9."/>
      <w:lvlJc w:val="right"/>
      <w:pPr>
        <w:ind w:left="8541" w:hanging="180"/>
      </w:pPr>
    </w:lvl>
  </w:abstractNum>
  <w:abstractNum w:abstractNumId="20" w15:restartNumberingAfterBreak="0">
    <w:nsid w:val="28E47521"/>
    <w:multiLevelType w:val="hybridMultilevel"/>
    <w:tmpl w:val="D222F51E"/>
    <w:lvl w:ilvl="0" w:tplc="2CF8A1B4">
      <w:start w:val="1"/>
      <w:numFmt w:val="lowerLetter"/>
      <w:lvlText w:val="%1)"/>
      <w:lvlJc w:val="left"/>
      <w:pPr>
        <w:ind w:left="1429"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1" w15:restartNumberingAfterBreak="0">
    <w:nsid w:val="2B593B41"/>
    <w:multiLevelType w:val="hybridMultilevel"/>
    <w:tmpl w:val="CB74C75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CF03DF7"/>
    <w:multiLevelType w:val="hybridMultilevel"/>
    <w:tmpl w:val="04C08C0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DAC6405"/>
    <w:multiLevelType w:val="hybridMultilevel"/>
    <w:tmpl w:val="F150452E"/>
    <w:lvl w:ilvl="0" w:tplc="843C8AAE">
      <w:start w:val="1"/>
      <w:numFmt w:val="lowerLetter"/>
      <w:lvlText w:val="%1)"/>
      <w:lvlJc w:val="left"/>
      <w:pPr>
        <w:ind w:left="1210" w:hanging="360"/>
      </w:pPr>
      <w:rPr>
        <w:rFonts w:hint="default"/>
      </w:r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24"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15:restartNumberingAfterBreak="0">
    <w:nsid w:val="317E754D"/>
    <w:multiLevelType w:val="hybridMultilevel"/>
    <w:tmpl w:val="BA5262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5D038FC"/>
    <w:multiLevelType w:val="hybridMultilevel"/>
    <w:tmpl w:val="A42E1054"/>
    <w:lvl w:ilvl="0" w:tplc="04160001">
      <w:start w:val="1"/>
      <w:numFmt w:val="bullet"/>
      <w:lvlText w:val=""/>
      <w:lvlJc w:val="left"/>
      <w:pPr>
        <w:tabs>
          <w:tab w:val="num" w:pos="1004"/>
        </w:tabs>
        <w:ind w:left="1004" w:hanging="720"/>
      </w:pPr>
      <w:rPr>
        <w:rFonts w:ascii="Symbol" w:hAnsi="Symbol"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7" w15:restartNumberingAfterBreak="0">
    <w:nsid w:val="3BC073CE"/>
    <w:multiLevelType w:val="hybridMultilevel"/>
    <w:tmpl w:val="0B80B1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E8B1F73"/>
    <w:multiLevelType w:val="hybridMultilevel"/>
    <w:tmpl w:val="F6C0BE70"/>
    <w:lvl w:ilvl="0" w:tplc="8A56950A">
      <w:start w:val="1"/>
      <w:numFmt w:val="lowerLetter"/>
      <w:lvlText w:val="%1)"/>
      <w:lvlJc w:val="left"/>
      <w:pPr>
        <w:ind w:left="1352"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29" w15:restartNumberingAfterBreak="0">
    <w:nsid w:val="42EB615C"/>
    <w:multiLevelType w:val="hybridMultilevel"/>
    <w:tmpl w:val="0AD62FDA"/>
    <w:lvl w:ilvl="0" w:tplc="379E0AF2">
      <w:start w:val="1"/>
      <w:numFmt w:val="lowerLetter"/>
      <w:lvlText w:val="%1)"/>
      <w:lvlJc w:val="left"/>
      <w:pPr>
        <w:ind w:left="2858" w:hanging="360"/>
      </w:pPr>
      <w:rPr>
        <w:rFonts w:ascii="Times New Roman" w:hAnsi="Times New Roman" w:cs="Times New Roman" w:hint="default"/>
        <w:b w:val="0"/>
        <w:i w:val="0"/>
        <w:color w:val="auto"/>
        <w:sz w:val="24"/>
        <w:szCs w:val="24"/>
      </w:rPr>
    </w:lvl>
    <w:lvl w:ilvl="1" w:tplc="04160019">
      <w:start w:val="1"/>
      <w:numFmt w:val="lowerLetter"/>
      <w:lvlText w:val="%2."/>
      <w:lvlJc w:val="left"/>
      <w:pPr>
        <w:ind w:left="3578" w:hanging="360"/>
      </w:pPr>
    </w:lvl>
    <w:lvl w:ilvl="2" w:tplc="0416001B" w:tentative="1">
      <w:start w:val="1"/>
      <w:numFmt w:val="lowerRoman"/>
      <w:lvlText w:val="%3."/>
      <w:lvlJc w:val="right"/>
      <w:pPr>
        <w:ind w:left="4298" w:hanging="180"/>
      </w:pPr>
    </w:lvl>
    <w:lvl w:ilvl="3" w:tplc="0416000F" w:tentative="1">
      <w:start w:val="1"/>
      <w:numFmt w:val="decimal"/>
      <w:lvlText w:val="%4."/>
      <w:lvlJc w:val="left"/>
      <w:pPr>
        <w:ind w:left="5018" w:hanging="360"/>
      </w:pPr>
    </w:lvl>
    <w:lvl w:ilvl="4" w:tplc="04160019" w:tentative="1">
      <w:start w:val="1"/>
      <w:numFmt w:val="lowerLetter"/>
      <w:lvlText w:val="%5."/>
      <w:lvlJc w:val="left"/>
      <w:pPr>
        <w:ind w:left="5738" w:hanging="360"/>
      </w:pPr>
    </w:lvl>
    <w:lvl w:ilvl="5" w:tplc="0416001B" w:tentative="1">
      <w:start w:val="1"/>
      <w:numFmt w:val="lowerRoman"/>
      <w:lvlText w:val="%6."/>
      <w:lvlJc w:val="right"/>
      <w:pPr>
        <w:ind w:left="6458" w:hanging="180"/>
      </w:pPr>
    </w:lvl>
    <w:lvl w:ilvl="6" w:tplc="0416000F" w:tentative="1">
      <w:start w:val="1"/>
      <w:numFmt w:val="decimal"/>
      <w:lvlText w:val="%7."/>
      <w:lvlJc w:val="left"/>
      <w:pPr>
        <w:ind w:left="7178" w:hanging="360"/>
      </w:pPr>
    </w:lvl>
    <w:lvl w:ilvl="7" w:tplc="04160019" w:tentative="1">
      <w:start w:val="1"/>
      <w:numFmt w:val="lowerLetter"/>
      <w:lvlText w:val="%8."/>
      <w:lvlJc w:val="left"/>
      <w:pPr>
        <w:ind w:left="7898" w:hanging="360"/>
      </w:pPr>
    </w:lvl>
    <w:lvl w:ilvl="8" w:tplc="0416001B" w:tentative="1">
      <w:start w:val="1"/>
      <w:numFmt w:val="lowerRoman"/>
      <w:lvlText w:val="%9."/>
      <w:lvlJc w:val="right"/>
      <w:pPr>
        <w:ind w:left="8618" w:hanging="180"/>
      </w:pPr>
    </w:lvl>
  </w:abstractNum>
  <w:abstractNum w:abstractNumId="30" w15:restartNumberingAfterBreak="0">
    <w:nsid w:val="44CB56A6"/>
    <w:multiLevelType w:val="hybridMultilevel"/>
    <w:tmpl w:val="84D41EF0"/>
    <w:lvl w:ilvl="0" w:tplc="04160013">
      <w:start w:val="1"/>
      <w:numFmt w:val="upperRoman"/>
      <w:lvlText w:val="%1."/>
      <w:lvlJc w:val="righ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47B93942"/>
    <w:multiLevelType w:val="hybridMultilevel"/>
    <w:tmpl w:val="6A2A2D38"/>
    <w:lvl w:ilvl="0" w:tplc="FFFFFFFF">
      <w:start w:val="1"/>
      <w:numFmt w:val="lowerLetter"/>
      <w:lvlText w:val="%1)"/>
      <w:lvlJc w:val="left"/>
      <w:pPr>
        <w:ind w:left="3195" w:hanging="360"/>
      </w:p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33" w15:restartNumberingAfterBreak="0">
    <w:nsid w:val="5342447F"/>
    <w:multiLevelType w:val="hybridMultilevel"/>
    <w:tmpl w:val="9130784C"/>
    <w:lvl w:ilvl="0" w:tplc="843C8AAE">
      <w:start w:val="1"/>
      <w:numFmt w:val="lowerLetter"/>
      <w:lvlText w:val="%1)"/>
      <w:lvlJc w:val="left"/>
      <w:pPr>
        <w:ind w:left="714" w:hanging="360"/>
      </w:pPr>
      <w:rPr>
        <w:rFonts w:hint="default"/>
      </w:rPr>
    </w:lvl>
    <w:lvl w:ilvl="1" w:tplc="04160019" w:tentative="1">
      <w:start w:val="1"/>
      <w:numFmt w:val="lowerLetter"/>
      <w:lvlText w:val="%2."/>
      <w:lvlJc w:val="left"/>
      <w:pPr>
        <w:ind w:left="1434" w:hanging="360"/>
      </w:pPr>
    </w:lvl>
    <w:lvl w:ilvl="2" w:tplc="0416001B" w:tentative="1">
      <w:start w:val="1"/>
      <w:numFmt w:val="lowerRoman"/>
      <w:lvlText w:val="%3."/>
      <w:lvlJc w:val="right"/>
      <w:pPr>
        <w:ind w:left="2154" w:hanging="180"/>
      </w:pPr>
    </w:lvl>
    <w:lvl w:ilvl="3" w:tplc="0416000F" w:tentative="1">
      <w:start w:val="1"/>
      <w:numFmt w:val="decimal"/>
      <w:lvlText w:val="%4."/>
      <w:lvlJc w:val="left"/>
      <w:pPr>
        <w:ind w:left="2874" w:hanging="360"/>
      </w:pPr>
    </w:lvl>
    <w:lvl w:ilvl="4" w:tplc="04160019" w:tentative="1">
      <w:start w:val="1"/>
      <w:numFmt w:val="lowerLetter"/>
      <w:lvlText w:val="%5."/>
      <w:lvlJc w:val="left"/>
      <w:pPr>
        <w:ind w:left="3594" w:hanging="360"/>
      </w:pPr>
    </w:lvl>
    <w:lvl w:ilvl="5" w:tplc="0416001B" w:tentative="1">
      <w:start w:val="1"/>
      <w:numFmt w:val="lowerRoman"/>
      <w:lvlText w:val="%6."/>
      <w:lvlJc w:val="right"/>
      <w:pPr>
        <w:ind w:left="4314" w:hanging="180"/>
      </w:pPr>
    </w:lvl>
    <w:lvl w:ilvl="6" w:tplc="0416000F" w:tentative="1">
      <w:start w:val="1"/>
      <w:numFmt w:val="decimal"/>
      <w:lvlText w:val="%7."/>
      <w:lvlJc w:val="left"/>
      <w:pPr>
        <w:ind w:left="5034" w:hanging="360"/>
      </w:pPr>
    </w:lvl>
    <w:lvl w:ilvl="7" w:tplc="04160019" w:tentative="1">
      <w:start w:val="1"/>
      <w:numFmt w:val="lowerLetter"/>
      <w:lvlText w:val="%8."/>
      <w:lvlJc w:val="left"/>
      <w:pPr>
        <w:ind w:left="5754" w:hanging="360"/>
      </w:pPr>
    </w:lvl>
    <w:lvl w:ilvl="8" w:tplc="0416001B" w:tentative="1">
      <w:start w:val="1"/>
      <w:numFmt w:val="lowerRoman"/>
      <w:lvlText w:val="%9."/>
      <w:lvlJc w:val="right"/>
      <w:pPr>
        <w:ind w:left="6474" w:hanging="180"/>
      </w:pPr>
    </w:lvl>
  </w:abstractNum>
  <w:abstractNum w:abstractNumId="34" w15:restartNumberingAfterBreak="0">
    <w:nsid w:val="568624EC"/>
    <w:multiLevelType w:val="hybridMultilevel"/>
    <w:tmpl w:val="FF9830A2"/>
    <w:lvl w:ilvl="0" w:tplc="04160017">
      <w:start w:val="1"/>
      <w:numFmt w:val="lowerLetter"/>
      <w:lvlText w:val="%1)"/>
      <w:lvlJc w:val="left"/>
      <w:pPr>
        <w:ind w:left="3501" w:hanging="360"/>
      </w:pPr>
    </w:lvl>
    <w:lvl w:ilvl="1" w:tplc="04160019" w:tentative="1">
      <w:start w:val="1"/>
      <w:numFmt w:val="lowerLetter"/>
      <w:lvlText w:val="%2."/>
      <w:lvlJc w:val="left"/>
      <w:pPr>
        <w:ind w:left="4221" w:hanging="360"/>
      </w:pPr>
    </w:lvl>
    <w:lvl w:ilvl="2" w:tplc="0416001B" w:tentative="1">
      <w:start w:val="1"/>
      <w:numFmt w:val="lowerRoman"/>
      <w:lvlText w:val="%3."/>
      <w:lvlJc w:val="right"/>
      <w:pPr>
        <w:ind w:left="4941" w:hanging="180"/>
      </w:pPr>
    </w:lvl>
    <w:lvl w:ilvl="3" w:tplc="0416000F" w:tentative="1">
      <w:start w:val="1"/>
      <w:numFmt w:val="decimal"/>
      <w:lvlText w:val="%4."/>
      <w:lvlJc w:val="left"/>
      <w:pPr>
        <w:ind w:left="5661" w:hanging="360"/>
      </w:pPr>
    </w:lvl>
    <w:lvl w:ilvl="4" w:tplc="04160019" w:tentative="1">
      <w:start w:val="1"/>
      <w:numFmt w:val="lowerLetter"/>
      <w:lvlText w:val="%5."/>
      <w:lvlJc w:val="left"/>
      <w:pPr>
        <w:ind w:left="6381" w:hanging="360"/>
      </w:pPr>
    </w:lvl>
    <w:lvl w:ilvl="5" w:tplc="0416001B" w:tentative="1">
      <w:start w:val="1"/>
      <w:numFmt w:val="lowerRoman"/>
      <w:lvlText w:val="%6."/>
      <w:lvlJc w:val="right"/>
      <w:pPr>
        <w:ind w:left="7101" w:hanging="180"/>
      </w:pPr>
    </w:lvl>
    <w:lvl w:ilvl="6" w:tplc="0416000F" w:tentative="1">
      <w:start w:val="1"/>
      <w:numFmt w:val="decimal"/>
      <w:lvlText w:val="%7."/>
      <w:lvlJc w:val="left"/>
      <w:pPr>
        <w:ind w:left="7821" w:hanging="360"/>
      </w:pPr>
    </w:lvl>
    <w:lvl w:ilvl="7" w:tplc="04160019" w:tentative="1">
      <w:start w:val="1"/>
      <w:numFmt w:val="lowerLetter"/>
      <w:lvlText w:val="%8."/>
      <w:lvlJc w:val="left"/>
      <w:pPr>
        <w:ind w:left="8541" w:hanging="360"/>
      </w:pPr>
    </w:lvl>
    <w:lvl w:ilvl="8" w:tplc="0416001B" w:tentative="1">
      <w:start w:val="1"/>
      <w:numFmt w:val="lowerRoman"/>
      <w:lvlText w:val="%9."/>
      <w:lvlJc w:val="right"/>
      <w:pPr>
        <w:ind w:left="9261" w:hanging="180"/>
      </w:pPr>
    </w:lvl>
  </w:abstractNum>
  <w:abstractNum w:abstractNumId="35" w15:restartNumberingAfterBreak="0">
    <w:nsid w:val="56A23FAA"/>
    <w:multiLevelType w:val="hybridMultilevel"/>
    <w:tmpl w:val="952AF5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7BB6AB9"/>
    <w:multiLevelType w:val="hybridMultilevel"/>
    <w:tmpl w:val="6A3E5DD2"/>
    <w:lvl w:ilvl="0" w:tplc="843C8AAE">
      <w:start w:val="1"/>
      <w:numFmt w:val="lowerLetter"/>
      <w:lvlText w:val="%1)"/>
      <w:lvlJc w:val="left"/>
      <w:pPr>
        <w:ind w:left="1570" w:hanging="360"/>
      </w:pPr>
      <w:rPr>
        <w:rFonts w:hint="default"/>
      </w:rPr>
    </w:lvl>
    <w:lvl w:ilvl="1" w:tplc="04160019" w:tentative="1">
      <w:start w:val="1"/>
      <w:numFmt w:val="lowerLetter"/>
      <w:lvlText w:val="%2."/>
      <w:lvlJc w:val="left"/>
      <w:pPr>
        <w:ind w:left="2290" w:hanging="360"/>
      </w:pPr>
    </w:lvl>
    <w:lvl w:ilvl="2" w:tplc="0416001B" w:tentative="1">
      <w:start w:val="1"/>
      <w:numFmt w:val="lowerRoman"/>
      <w:lvlText w:val="%3."/>
      <w:lvlJc w:val="right"/>
      <w:pPr>
        <w:ind w:left="3010" w:hanging="180"/>
      </w:pPr>
    </w:lvl>
    <w:lvl w:ilvl="3" w:tplc="0416000F" w:tentative="1">
      <w:start w:val="1"/>
      <w:numFmt w:val="decimal"/>
      <w:lvlText w:val="%4."/>
      <w:lvlJc w:val="left"/>
      <w:pPr>
        <w:ind w:left="3730" w:hanging="360"/>
      </w:pPr>
    </w:lvl>
    <w:lvl w:ilvl="4" w:tplc="04160019" w:tentative="1">
      <w:start w:val="1"/>
      <w:numFmt w:val="lowerLetter"/>
      <w:lvlText w:val="%5."/>
      <w:lvlJc w:val="left"/>
      <w:pPr>
        <w:ind w:left="4450" w:hanging="360"/>
      </w:pPr>
    </w:lvl>
    <w:lvl w:ilvl="5" w:tplc="0416001B" w:tentative="1">
      <w:start w:val="1"/>
      <w:numFmt w:val="lowerRoman"/>
      <w:lvlText w:val="%6."/>
      <w:lvlJc w:val="right"/>
      <w:pPr>
        <w:ind w:left="5170" w:hanging="180"/>
      </w:pPr>
    </w:lvl>
    <w:lvl w:ilvl="6" w:tplc="0416000F" w:tentative="1">
      <w:start w:val="1"/>
      <w:numFmt w:val="decimal"/>
      <w:lvlText w:val="%7."/>
      <w:lvlJc w:val="left"/>
      <w:pPr>
        <w:ind w:left="5890" w:hanging="360"/>
      </w:pPr>
    </w:lvl>
    <w:lvl w:ilvl="7" w:tplc="04160019" w:tentative="1">
      <w:start w:val="1"/>
      <w:numFmt w:val="lowerLetter"/>
      <w:lvlText w:val="%8."/>
      <w:lvlJc w:val="left"/>
      <w:pPr>
        <w:ind w:left="6610" w:hanging="360"/>
      </w:pPr>
    </w:lvl>
    <w:lvl w:ilvl="8" w:tplc="0416001B" w:tentative="1">
      <w:start w:val="1"/>
      <w:numFmt w:val="lowerRoman"/>
      <w:lvlText w:val="%9."/>
      <w:lvlJc w:val="right"/>
      <w:pPr>
        <w:ind w:left="7330" w:hanging="180"/>
      </w:pPr>
    </w:lvl>
  </w:abstractNum>
  <w:abstractNum w:abstractNumId="37" w15:restartNumberingAfterBreak="0">
    <w:nsid w:val="5B86660E"/>
    <w:multiLevelType w:val="hybridMultilevel"/>
    <w:tmpl w:val="5178D2C6"/>
    <w:lvl w:ilvl="0" w:tplc="1FC63D4A">
      <w:start w:val="1"/>
      <w:numFmt w:val="lowerLetter"/>
      <w:lvlText w:val="%1)"/>
      <w:lvlJc w:val="left"/>
      <w:pPr>
        <w:tabs>
          <w:tab w:val="num" w:pos="2138"/>
        </w:tabs>
        <w:ind w:left="2138" w:hanging="360"/>
      </w:pPr>
      <w:rPr>
        <w:rFonts w:hint="default"/>
        <w:b/>
      </w:rPr>
    </w:lvl>
    <w:lvl w:ilvl="1" w:tplc="9FB2E14C">
      <w:start w:val="1"/>
      <w:numFmt w:val="lowerLetter"/>
      <w:lvlText w:val="%2)"/>
      <w:lvlJc w:val="left"/>
      <w:pPr>
        <w:ind w:left="2858" w:hanging="360"/>
      </w:pPr>
      <w:rPr>
        <w:rFonts w:ascii="Times New Roman" w:hAnsi="Times New Roman" w:cs="Times New Roman" w:hint="default"/>
        <w:b w:val="0"/>
        <w:i w:val="0"/>
        <w:color w:val="auto"/>
        <w:sz w:val="24"/>
        <w:szCs w:val="24"/>
      </w:rPr>
    </w:lvl>
    <w:lvl w:ilvl="2" w:tplc="04160005">
      <w:start w:val="1"/>
      <w:numFmt w:val="bullet"/>
      <w:lvlText w:val=""/>
      <w:lvlJc w:val="left"/>
      <w:pPr>
        <w:tabs>
          <w:tab w:val="num" w:pos="3578"/>
        </w:tabs>
        <w:ind w:left="3578" w:hanging="360"/>
      </w:pPr>
      <w:rPr>
        <w:rFonts w:ascii="Wingdings" w:hAnsi="Wingdings" w:hint="default"/>
      </w:rPr>
    </w:lvl>
    <w:lvl w:ilvl="3" w:tplc="0416000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8" w15:restartNumberingAfterBreak="0">
    <w:nsid w:val="5BAB7DBB"/>
    <w:multiLevelType w:val="multilevel"/>
    <w:tmpl w:val="93A4A030"/>
    <w:lvl w:ilvl="0">
      <w:start w:val="5"/>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9" w15:restartNumberingAfterBreak="0">
    <w:nsid w:val="5CF43BE8"/>
    <w:multiLevelType w:val="hybridMultilevel"/>
    <w:tmpl w:val="35EE55E0"/>
    <w:lvl w:ilvl="0" w:tplc="E59C38C6">
      <w:start w:val="1"/>
      <w:numFmt w:val="lowerLetter"/>
      <w:lvlText w:val="%1)"/>
      <w:lvlJc w:val="left"/>
      <w:pPr>
        <w:ind w:left="1003"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0"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1" w15:restartNumberingAfterBreak="0">
    <w:nsid w:val="5F0F06EA"/>
    <w:multiLevelType w:val="hybridMultilevel"/>
    <w:tmpl w:val="9B0CAF56"/>
    <w:lvl w:ilvl="0" w:tplc="FFFFFFFF">
      <w:start w:val="1"/>
      <w:numFmt w:val="lowerLetter"/>
      <w:lvlText w:val="%1)"/>
      <w:lvlJc w:val="left"/>
      <w:pPr>
        <w:ind w:left="1995" w:hanging="360"/>
      </w:pPr>
      <w:rPr>
        <w:rFonts w:hint="default"/>
      </w:rPr>
    </w:lvl>
    <w:lvl w:ilvl="1" w:tplc="843C8AAE">
      <w:start w:val="1"/>
      <w:numFmt w:val="lowerLetter"/>
      <w:lvlText w:val="%2)"/>
      <w:lvlJc w:val="left"/>
      <w:pPr>
        <w:ind w:left="720" w:hanging="360"/>
      </w:pPr>
      <w:rPr>
        <w:rFonts w:hint="default"/>
      </w:rPr>
    </w:lvl>
    <w:lvl w:ilvl="2" w:tplc="FFFFFFFF" w:tentative="1">
      <w:start w:val="1"/>
      <w:numFmt w:val="lowerRoman"/>
      <w:lvlText w:val="%3."/>
      <w:lvlJc w:val="right"/>
      <w:pPr>
        <w:ind w:left="3435" w:hanging="180"/>
      </w:pPr>
    </w:lvl>
    <w:lvl w:ilvl="3" w:tplc="FFFFFFFF" w:tentative="1">
      <w:start w:val="1"/>
      <w:numFmt w:val="decimal"/>
      <w:lvlText w:val="%4."/>
      <w:lvlJc w:val="left"/>
      <w:pPr>
        <w:ind w:left="4155" w:hanging="360"/>
      </w:pPr>
    </w:lvl>
    <w:lvl w:ilvl="4" w:tplc="FFFFFFFF" w:tentative="1">
      <w:start w:val="1"/>
      <w:numFmt w:val="lowerLetter"/>
      <w:lvlText w:val="%5."/>
      <w:lvlJc w:val="left"/>
      <w:pPr>
        <w:ind w:left="4875" w:hanging="360"/>
      </w:pPr>
    </w:lvl>
    <w:lvl w:ilvl="5" w:tplc="FFFFFFFF" w:tentative="1">
      <w:start w:val="1"/>
      <w:numFmt w:val="lowerRoman"/>
      <w:lvlText w:val="%6."/>
      <w:lvlJc w:val="right"/>
      <w:pPr>
        <w:ind w:left="5595" w:hanging="180"/>
      </w:pPr>
    </w:lvl>
    <w:lvl w:ilvl="6" w:tplc="FFFFFFFF" w:tentative="1">
      <w:start w:val="1"/>
      <w:numFmt w:val="decimal"/>
      <w:lvlText w:val="%7."/>
      <w:lvlJc w:val="left"/>
      <w:pPr>
        <w:ind w:left="6315" w:hanging="360"/>
      </w:pPr>
    </w:lvl>
    <w:lvl w:ilvl="7" w:tplc="FFFFFFFF" w:tentative="1">
      <w:start w:val="1"/>
      <w:numFmt w:val="lowerLetter"/>
      <w:lvlText w:val="%8."/>
      <w:lvlJc w:val="left"/>
      <w:pPr>
        <w:ind w:left="7035" w:hanging="360"/>
      </w:pPr>
    </w:lvl>
    <w:lvl w:ilvl="8" w:tplc="FFFFFFFF" w:tentative="1">
      <w:start w:val="1"/>
      <w:numFmt w:val="lowerRoman"/>
      <w:lvlText w:val="%9."/>
      <w:lvlJc w:val="right"/>
      <w:pPr>
        <w:ind w:left="7755" w:hanging="180"/>
      </w:pPr>
    </w:lvl>
  </w:abstractNum>
  <w:abstractNum w:abstractNumId="42" w15:restartNumberingAfterBreak="0">
    <w:nsid w:val="67AA33D7"/>
    <w:multiLevelType w:val="hybridMultilevel"/>
    <w:tmpl w:val="64BE26A2"/>
    <w:lvl w:ilvl="0" w:tplc="69545D76">
      <w:start w:val="1"/>
      <w:numFmt w:val="lowerLetter"/>
      <w:lvlText w:val="%1)"/>
      <w:lvlJc w:val="left"/>
      <w:pPr>
        <w:ind w:left="1713" w:hanging="360"/>
      </w:pPr>
      <w:rPr>
        <w:rFonts w:ascii="Times New Roman" w:hAnsi="Times New Roman" w:cs="Times New Roman" w:hint="default"/>
        <w:b w:val="0"/>
        <w:i w:val="0"/>
        <w:color w:val="auto"/>
        <w:sz w:val="24"/>
        <w:szCs w:val="24"/>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3"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68C3430B"/>
    <w:multiLevelType w:val="hybridMultilevel"/>
    <w:tmpl w:val="D5D88058"/>
    <w:lvl w:ilvl="0" w:tplc="14D6C206">
      <w:start w:val="1"/>
      <w:numFmt w:val="lowerLetter"/>
      <w:lvlText w:val="%1)"/>
      <w:lvlJc w:val="left"/>
      <w:pPr>
        <w:ind w:left="720" w:hanging="360"/>
      </w:pPr>
      <w:rPr>
        <w:rFonts w:ascii="Times New Roman" w:hAnsi="Times New Roman" w:cs="Times New Roman"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9F403F8"/>
    <w:multiLevelType w:val="multilevel"/>
    <w:tmpl w:val="2B1AEE50"/>
    <w:lvl w:ilvl="0">
      <w:start w:val="1"/>
      <w:numFmt w:val="lowerLetter"/>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DB2036B"/>
    <w:multiLevelType w:val="hybridMultilevel"/>
    <w:tmpl w:val="E3A27F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01233D6"/>
    <w:multiLevelType w:val="hybridMultilevel"/>
    <w:tmpl w:val="645A39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0554FD8"/>
    <w:multiLevelType w:val="multilevel"/>
    <w:tmpl w:val="0416001F"/>
    <w:styleLink w:val="Estilo22"/>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17C6B1C"/>
    <w:multiLevelType w:val="hybridMultilevel"/>
    <w:tmpl w:val="BFD00132"/>
    <w:lvl w:ilvl="0" w:tplc="0416000F">
      <w:start w:val="1"/>
      <w:numFmt w:val="decimal"/>
      <w:lvlText w:val="%1."/>
      <w:lvlJc w:val="left"/>
      <w:pPr>
        <w:ind w:left="4122" w:hanging="360"/>
      </w:pPr>
    </w:lvl>
    <w:lvl w:ilvl="1" w:tplc="04160019" w:tentative="1">
      <w:start w:val="1"/>
      <w:numFmt w:val="lowerLetter"/>
      <w:lvlText w:val="%2."/>
      <w:lvlJc w:val="left"/>
      <w:pPr>
        <w:ind w:left="4842" w:hanging="360"/>
      </w:pPr>
    </w:lvl>
    <w:lvl w:ilvl="2" w:tplc="0416001B" w:tentative="1">
      <w:start w:val="1"/>
      <w:numFmt w:val="lowerRoman"/>
      <w:lvlText w:val="%3."/>
      <w:lvlJc w:val="right"/>
      <w:pPr>
        <w:ind w:left="5562" w:hanging="180"/>
      </w:pPr>
    </w:lvl>
    <w:lvl w:ilvl="3" w:tplc="0416000F" w:tentative="1">
      <w:start w:val="1"/>
      <w:numFmt w:val="decimal"/>
      <w:lvlText w:val="%4."/>
      <w:lvlJc w:val="left"/>
      <w:pPr>
        <w:ind w:left="6282" w:hanging="360"/>
      </w:pPr>
    </w:lvl>
    <w:lvl w:ilvl="4" w:tplc="04160019" w:tentative="1">
      <w:start w:val="1"/>
      <w:numFmt w:val="lowerLetter"/>
      <w:lvlText w:val="%5."/>
      <w:lvlJc w:val="left"/>
      <w:pPr>
        <w:ind w:left="7002" w:hanging="360"/>
      </w:pPr>
    </w:lvl>
    <w:lvl w:ilvl="5" w:tplc="0416001B" w:tentative="1">
      <w:start w:val="1"/>
      <w:numFmt w:val="lowerRoman"/>
      <w:lvlText w:val="%6."/>
      <w:lvlJc w:val="right"/>
      <w:pPr>
        <w:ind w:left="7722" w:hanging="180"/>
      </w:pPr>
    </w:lvl>
    <w:lvl w:ilvl="6" w:tplc="0416000F" w:tentative="1">
      <w:start w:val="1"/>
      <w:numFmt w:val="decimal"/>
      <w:lvlText w:val="%7."/>
      <w:lvlJc w:val="left"/>
      <w:pPr>
        <w:ind w:left="8442" w:hanging="360"/>
      </w:pPr>
    </w:lvl>
    <w:lvl w:ilvl="7" w:tplc="04160019" w:tentative="1">
      <w:start w:val="1"/>
      <w:numFmt w:val="lowerLetter"/>
      <w:lvlText w:val="%8."/>
      <w:lvlJc w:val="left"/>
      <w:pPr>
        <w:ind w:left="9162" w:hanging="360"/>
      </w:pPr>
    </w:lvl>
    <w:lvl w:ilvl="8" w:tplc="0416001B" w:tentative="1">
      <w:start w:val="1"/>
      <w:numFmt w:val="lowerRoman"/>
      <w:lvlText w:val="%9."/>
      <w:lvlJc w:val="right"/>
      <w:pPr>
        <w:ind w:left="9882" w:hanging="180"/>
      </w:pPr>
    </w:lvl>
  </w:abstractNum>
  <w:abstractNum w:abstractNumId="50" w15:restartNumberingAfterBreak="0">
    <w:nsid w:val="75B45DB6"/>
    <w:multiLevelType w:val="hybridMultilevel"/>
    <w:tmpl w:val="14848A08"/>
    <w:lvl w:ilvl="0" w:tplc="FFFFFFFF">
      <w:start w:val="1"/>
      <w:numFmt w:val="lowerLetter"/>
      <w:lvlText w:val="%1)"/>
      <w:lvlJc w:val="left"/>
      <w:pPr>
        <w:ind w:left="720" w:hanging="360"/>
      </w:pPr>
      <w:rPr>
        <w:rFonts w:hint="default"/>
      </w:rPr>
    </w:lvl>
    <w:lvl w:ilvl="1" w:tplc="04160017"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D95B23"/>
    <w:multiLevelType w:val="hybridMultilevel"/>
    <w:tmpl w:val="25C8E276"/>
    <w:lvl w:ilvl="0" w:tplc="538EEAA6">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51"/>
  </w:num>
  <w:num w:numId="3">
    <w:abstractNumId w:val="8"/>
  </w:num>
  <w:num w:numId="4">
    <w:abstractNumId w:val="43"/>
  </w:num>
  <w:num w:numId="5">
    <w:abstractNumId w:val="37"/>
  </w:num>
  <w:num w:numId="6">
    <w:abstractNumId w:val="15"/>
  </w:num>
  <w:num w:numId="7">
    <w:abstractNumId w:val="11"/>
  </w:num>
  <w:num w:numId="8">
    <w:abstractNumId w:val="31"/>
  </w:num>
  <w:num w:numId="9">
    <w:abstractNumId w:val="52"/>
  </w:num>
  <w:num w:numId="10">
    <w:abstractNumId w:val="24"/>
  </w:num>
  <w:num w:numId="11">
    <w:abstractNumId w:val="38"/>
  </w:num>
  <w:num w:numId="12">
    <w:abstractNumId w:val="5"/>
  </w:num>
  <w:num w:numId="13">
    <w:abstractNumId w:val="9"/>
  </w:num>
  <w:num w:numId="14">
    <w:abstractNumId w:val="13"/>
  </w:num>
  <w:num w:numId="15">
    <w:abstractNumId w:val="50"/>
  </w:num>
  <w:num w:numId="16">
    <w:abstractNumId w:val="21"/>
  </w:num>
  <w:num w:numId="17">
    <w:abstractNumId w:val="47"/>
  </w:num>
  <w:num w:numId="18">
    <w:abstractNumId w:val="45"/>
  </w:num>
  <w:num w:numId="19">
    <w:abstractNumId w:val="19"/>
  </w:num>
  <w:num w:numId="20">
    <w:abstractNumId w:val="48"/>
  </w:num>
  <w:num w:numId="21">
    <w:abstractNumId w:val="46"/>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8"/>
  </w:num>
  <w:num w:numId="27">
    <w:abstractNumId w:val="16"/>
  </w:num>
  <w:num w:numId="28">
    <w:abstractNumId w:val="29"/>
  </w:num>
  <w:num w:numId="29">
    <w:abstractNumId w:val="39"/>
  </w:num>
  <w:num w:numId="30">
    <w:abstractNumId w:val="20"/>
  </w:num>
  <w:num w:numId="31">
    <w:abstractNumId w:val="23"/>
  </w:num>
  <w:num w:numId="32">
    <w:abstractNumId w:val="33"/>
  </w:num>
  <w:num w:numId="33">
    <w:abstractNumId w:val="18"/>
  </w:num>
  <w:num w:numId="34">
    <w:abstractNumId w:val="36"/>
  </w:num>
  <w:num w:numId="35">
    <w:abstractNumId w:val="30"/>
  </w:num>
  <w:num w:numId="36">
    <w:abstractNumId w:val="7"/>
  </w:num>
  <w:num w:numId="37">
    <w:abstractNumId w:val="12"/>
  </w:num>
  <w:num w:numId="38">
    <w:abstractNumId w:val="41"/>
  </w:num>
  <w:num w:numId="39">
    <w:abstractNumId w:val="10"/>
  </w:num>
  <w:num w:numId="40">
    <w:abstractNumId w:val="35"/>
  </w:num>
  <w:num w:numId="41">
    <w:abstractNumId w:val="34"/>
  </w:num>
  <w:num w:numId="42">
    <w:abstractNumId w:val="14"/>
  </w:num>
  <w:num w:numId="43">
    <w:abstractNumId w:val="22"/>
  </w:num>
  <w:num w:numId="44">
    <w:abstractNumId w:val="32"/>
  </w:num>
  <w:num w:numId="45">
    <w:abstractNumId w:val="25"/>
  </w:num>
  <w:num w:numId="46">
    <w:abstractNumId w:val="0"/>
  </w:num>
  <w:num w:numId="47">
    <w:abstractNumId w:val="44"/>
  </w:num>
  <w:num w:numId="48">
    <w:abstractNumId w:val="27"/>
  </w:num>
  <w:num w:numId="49">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1B96"/>
    <w:rsid w:val="00001C58"/>
    <w:rsid w:val="00002535"/>
    <w:rsid w:val="00002759"/>
    <w:rsid w:val="00003362"/>
    <w:rsid w:val="00003992"/>
    <w:rsid w:val="00003D1F"/>
    <w:rsid w:val="0000460C"/>
    <w:rsid w:val="000059AB"/>
    <w:rsid w:val="00007FB3"/>
    <w:rsid w:val="000105CA"/>
    <w:rsid w:val="00010D0E"/>
    <w:rsid w:val="0001193D"/>
    <w:rsid w:val="00014071"/>
    <w:rsid w:val="00014E2D"/>
    <w:rsid w:val="00014F6C"/>
    <w:rsid w:val="000157B9"/>
    <w:rsid w:val="000159E4"/>
    <w:rsid w:val="00015C34"/>
    <w:rsid w:val="00015C98"/>
    <w:rsid w:val="000171B4"/>
    <w:rsid w:val="00020834"/>
    <w:rsid w:val="00020F48"/>
    <w:rsid w:val="00021E4C"/>
    <w:rsid w:val="00022E0A"/>
    <w:rsid w:val="000248AE"/>
    <w:rsid w:val="00026649"/>
    <w:rsid w:val="00026890"/>
    <w:rsid w:val="000278C7"/>
    <w:rsid w:val="0002790E"/>
    <w:rsid w:val="00027E78"/>
    <w:rsid w:val="000303AE"/>
    <w:rsid w:val="000304D2"/>
    <w:rsid w:val="0003097F"/>
    <w:rsid w:val="00030DA7"/>
    <w:rsid w:val="000311C6"/>
    <w:rsid w:val="00031564"/>
    <w:rsid w:val="00031B76"/>
    <w:rsid w:val="00031C9E"/>
    <w:rsid w:val="0003204E"/>
    <w:rsid w:val="00032192"/>
    <w:rsid w:val="000325D7"/>
    <w:rsid w:val="00034F97"/>
    <w:rsid w:val="00035919"/>
    <w:rsid w:val="00036CB7"/>
    <w:rsid w:val="00036D6E"/>
    <w:rsid w:val="00036FF5"/>
    <w:rsid w:val="00037924"/>
    <w:rsid w:val="000403CA"/>
    <w:rsid w:val="000405FB"/>
    <w:rsid w:val="00042229"/>
    <w:rsid w:val="0004370F"/>
    <w:rsid w:val="000438AC"/>
    <w:rsid w:val="00043913"/>
    <w:rsid w:val="00043D7D"/>
    <w:rsid w:val="00043E93"/>
    <w:rsid w:val="0004420E"/>
    <w:rsid w:val="00044664"/>
    <w:rsid w:val="000452CC"/>
    <w:rsid w:val="000455CC"/>
    <w:rsid w:val="000465AE"/>
    <w:rsid w:val="00051578"/>
    <w:rsid w:val="00053321"/>
    <w:rsid w:val="000533AC"/>
    <w:rsid w:val="000538B8"/>
    <w:rsid w:val="000539AA"/>
    <w:rsid w:val="000558DA"/>
    <w:rsid w:val="00055971"/>
    <w:rsid w:val="0005640B"/>
    <w:rsid w:val="000568E6"/>
    <w:rsid w:val="00056FD1"/>
    <w:rsid w:val="00057DB0"/>
    <w:rsid w:val="000617F8"/>
    <w:rsid w:val="00061C00"/>
    <w:rsid w:val="00061D1A"/>
    <w:rsid w:val="00061FAB"/>
    <w:rsid w:val="00064255"/>
    <w:rsid w:val="00064883"/>
    <w:rsid w:val="000648C3"/>
    <w:rsid w:val="00064A7F"/>
    <w:rsid w:val="00064E34"/>
    <w:rsid w:val="00065BB9"/>
    <w:rsid w:val="00066B99"/>
    <w:rsid w:val="00066CCD"/>
    <w:rsid w:val="00070409"/>
    <w:rsid w:val="00071CB1"/>
    <w:rsid w:val="0007282F"/>
    <w:rsid w:val="00072AAD"/>
    <w:rsid w:val="000744AA"/>
    <w:rsid w:val="000745FB"/>
    <w:rsid w:val="0007508C"/>
    <w:rsid w:val="000761D8"/>
    <w:rsid w:val="0007663F"/>
    <w:rsid w:val="00080949"/>
    <w:rsid w:val="00080E9C"/>
    <w:rsid w:val="00081121"/>
    <w:rsid w:val="00081604"/>
    <w:rsid w:val="0008226D"/>
    <w:rsid w:val="000823E6"/>
    <w:rsid w:val="00082A34"/>
    <w:rsid w:val="00082B11"/>
    <w:rsid w:val="00082E03"/>
    <w:rsid w:val="000833DA"/>
    <w:rsid w:val="00084037"/>
    <w:rsid w:val="000845A2"/>
    <w:rsid w:val="0008610B"/>
    <w:rsid w:val="00086B20"/>
    <w:rsid w:val="000879D6"/>
    <w:rsid w:val="00092042"/>
    <w:rsid w:val="000923BD"/>
    <w:rsid w:val="000924BE"/>
    <w:rsid w:val="000928FC"/>
    <w:rsid w:val="0009341D"/>
    <w:rsid w:val="0009537C"/>
    <w:rsid w:val="00095717"/>
    <w:rsid w:val="00095CFA"/>
    <w:rsid w:val="000974A0"/>
    <w:rsid w:val="000A022D"/>
    <w:rsid w:val="000A0D86"/>
    <w:rsid w:val="000A56A6"/>
    <w:rsid w:val="000A5C0B"/>
    <w:rsid w:val="000A5EC7"/>
    <w:rsid w:val="000A5F05"/>
    <w:rsid w:val="000A633A"/>
    <w:rsid w:val="000A762D"/>
    <w:rsid w:val="000A7723"/>
    <w:rsid w:val="000A7EAD"/>
    <w:rsid w:val="000A7ED5"/>
    <w:rsid w:val="000B0409"/>
    <w:rsid w:val="000B05BB"/>
    <w:rsid w:val="000B0727"/>
    <w:rsid w:val="000B0E94"/>
    <w:rsid w:val="000B10FD"/>
    <w:rsid w:val="000B197C"/>
    <w:rsid w:val="000B2609"/>
    <w:rsid w:val="000B2E8A"/>
    <w:rsid w:val="000B3316"/>
    <w:rsid w:val="000B3483"/>
    <w:rsid w:val="000B37D4"/>
    <w:rsid w:val="000B3E0E"/>
    <w:rsid w:val="000B41CA"/>
    <w:rsid w:val="000B4947"/>
    <w:rsid w:val="000B762E"/>
    <w:rsid w:val="000B7E2B"/>
    <w:rsid w:val="000C2110"/>
    <w:rsid w:val="000C2A68"/>
    <w:rsid w:val="000C31D6"/>
    <w:rsid w:val="000C346A"/>
    <w:rsid w:val="000C406A"/>
    <w:rsid w:val="000C46D0"/>
    <w:rsid w:val="000C646F"/>
    <w:rsid w:val="000C6700"/>
    <w:rsid w:val="000C7125"/>
    <w:rsid w:val="000C7EB1"/>
    <w:rsid w:val="000D222D"/>
    <w:rsid w:val="000D28DB"/>
    <w:rsid w:val="000D33C9"/>
    <w:rsid w:val="000D3EA6"/>
    <w:rsid w:val="000D4578"/>
    <w:rsid w:val="000D4A64"/>
    <w:rsid w:val="000D4E10"/>
    <w:rsid w:val="000D7C24"/>
    <w:rsid w:val="000D7D46"/>
    <w:rsid w:val="000D7D7B"/>
    <w:rsid w:val="000D7FA9"/>
    <w:rsid w:val="000E1AF6"/>
    <w:rsid w:val="000E21F3"/>
    <w:rsid w:val="000E2866"/>
    <w:rsid w:val="000E3025"/>
    <w:rsid w:val="000E41FE"/>
    <w:rsid w:val="000E48A3"/>
    <w:rsid w:val="000E619A"/>
    <w:rsid w:val="000E64DA"/>
    <w:rsid w:val="000E68BD"/>
    <w:rsid w:val="000E7EC9"/>
    <w:rsid w:val="000F0705"/>
    <w:rsid w:val="000F1251"/>
    <w:rsid w:val="000F2296"/>
    <w:rsid w:val="000F2C89"/>
    <w:rsid w:val="000F2ED3"/>
    <w:rsid w:val="000F51C6"/>
    <w:rsid w:val="000F63C7"/>
    <w:rsid w:val="000F656C"/>
    <w:rsid w:val="000F6595"/>
    <w:rsid w:val="000F6891"/>
    <w:rsid w:val="000F70AC"/>
    <w:rsid w:val="000F712F"/>
    <w:rsid w:val="000F76F6"/>
    <w:rsid w:val="00100F62"/>
    <w:rsid w:val="00102789"/>
    <w:rsid w:val="001031CE"/>
    <w:rsid w:val="00104997"/>
    <w:rsid w:val="00104DBE"/>
    <w:rsid w:val="001057AE"/>
    <w:rsid w:val="00105CD9"/>
    <w:rsid w:val="001060D1"/>
    <w:rsid w:val="001066D1"/>
    <w:rsid w:val="00106D29"/>
    <w:rsid w:val="0010799A"/>
    <w:rsid w:val="00110448"/>
    <w:rsid w:val="00110F48"/>
    <w:rsid w:val="001110CE"/>
    <w:rsid w:val="001113D8"/>
    <w:rsid w:val="00111B75"/>
    <w:rsid w:val="001122DA"/>
    <w:rsid w:val="001125CA"/>
    <w:rsid w:val="0011387E"/>
    <w:rsid w:val="001138A3"/>
    <w:rsid w:val="00114124"/>
    <w:rsid w:val="00114D2C"/>
    <w:rsid w:val="00116DEC"/>
    <w:rsid w:val="001171A2"/>
    <w:rsid w:val="00120216"/>
    <w:rsid w:val="00120BEC"/>
    <w:rsid w:val="00121DF1"/>
    <w:rsid w:val="00122B9C"/>
    <w:rsid w:val="00122CAF"/>
    <w:rsid w:val="00122D90"/>
    <w:rsid w:val="00122D9D"/>
    <w:rsid w:val="001234CC"/>
    <w:rsid w:val="00123C9F"/>
    <w:rsid w:val="0012486A"/>
    <w:rsid w:val="0012544E"/>
    <w:rsid w:val="0012563E"/>
    <w:rsid w:val="00127EEC"/>
    <w:rsid w:val="001315E6"/>
    <w:rsid w:val="00131CB3"/>
    <w:rsid w:val="001320A9"/>
    <w:rsid w:val="00132BFD"/>
    <w:rsid w:val="001336EF"/>
    <w:rsid w:val="00135CD7"/>
    <w:rsid w:val="00137E39"/>
    <w:rsid w:val="00137F19"/>
    <w:rsid w:val="00141353"/>
    <w:rsid w:val="00141897"/>
    <w:rsid w:val="0014222D"/>
    <w:rsid w:val="0014395C"/>
    <w:rsid w:val="00144556"/>
    <w:rsid w:val="00144B66"/>
    <w:rsid w:val="00147008"/>
    <w:rsid w:val="00147A79"/>
    <w:rsid w:val="00147D5E"/>
    <w:rsid w:val="00150DA4"/>
    <w:rsid w:val="001518BE"/>
    <w:rsid w:val="00151EA9"/>
    <w:rsid w:val="0015221B"/>
    <w:rsid w:val="001523C2"/>
    <w:rsid w:val="00152DB1"/>
    <w:rsid w:val="00153A7D"/>
    <w:rsid w:val="00153AA4"/>
    <w:rsid w:val="00154706"/>
    <w:rsid w:val="00154DCE"/>
    <w:rsid w:val="001556DF"/>
    <w:rsid w:val="00156826"/>
    <w:rsid w:val="00156C85"/>
    <w:rsid w:val="00157183"/>
    <w:rsid w:val="00157C37"/>
    <w:rsid w:val="00160268"/>
    <w:rsid w:val="0016094F"/>
    <w:rsid w:val="00161E06"/>
    <w:rsid w:val="00162830"/>
    <w:rsid w:val="001634F9"/>
    <w:rsid w:val="001672E3"/>
    <w:rsid w:val="00167DCA"/>
    <w:rsid w:val="00170F2A"/>
    <w:rsid w:val="00171293"/>
    <w:rsid w:val="001734BF"/>
    <w:rsid w:val="00173987"/>
    <w:rsid w:val="001745DC"/>
    <w:rsid w:val="001752BE"/>
    <w:rsid w:val="00175575"/>
    <w:rsid w:val="00175E3C"/>
    <w:rsid w:val="00176757"/>
    <w:rsid w:val="001806E3"/>
    <w:rsid w:val="0018231E"/>
    <w:rsid w:val="00182CCE"/>
    <w:rsid w:val="00183636"/>
    <w:rsid w:val="00183A86"/>
    <w:rsid w:val="00184556"/>
    <w:rsid w:val="00184943"/>
    <w:rsid w:val="00185FCF"/>
    <w:rsid w:val="0018644C"/>
    <w:rsid w:val="001876E6"/>
    <w:rsid w:val="001879F6"/>
    <w:rsid w:val="00187BC8"/>
    <w:rsid w:val="001902D0"/>
    <w:rsid w:val="00190935"/>
    <w:rsid w:val="00190F84"/>
    <w:rsid w:val="001917D7"/>
    <w:rsid w:val="00192608"/>
    <w:rsid w:val="00192C1F"/>
    <w:rsid w:val="00193167"/>
    <w:rsid w:val="001947CF"/>
    <w:rsid w:val="00195CC7"/>
    <w:rsid w:val="001963E9"/>
    <w:rsid w:val="00197044"/>
    <w:rsid w:val="0019779B"/>
    <w:rsid w:val="001A067F"/>
    <w:rsid w:val="001A0788"/>
    <w:rsid w:val="001A081F"/>
    <w:rsid w:val="001A090E"/>
    <w:rsid w:val="001A142D"/>
    <w:rsid w:val="001A16CE"/>
    <w:rsid w:val="001A2136"/>
    <w:rsid w:val="001A26BC"/>
    <w:rsid w:val="001A301B"/>
    <w:rsid w:val="001A3143"/>
    <w:rsid w:val="001A3144"/>
    <w:rsid w:val="001A3F38"/>
    <w:rsid w:val="001A44AB"/>
    <w:rsid w:val="001A4C9F"/>
    <w:rsid w:val="001A4F7D"/>
    <w:rsid w:val="001A537C"/>
    <w:rsid w:val="001A581F"/>
    <w:rsid w:val="001A5EF3"/>
    <w:rsid w:val="001A643F"/>
    <w:rsid w:val="001A6EE5"/>
    <w:rsid w:val="001A7B19"/>
    <w:rsid w:val="001B0378"/>
    <w:rsid w:val="001B03C4"/>
    <w:rsid w:val="001B17A7"/>
    <w:rsid w:val="001B19A2"/>
    <w:rsid w:val="001B2CD1"/>
    <w:rsid w:val="001B2D02"/>
    <w:rsid w:val="001B2E7E"/>
    <w:rsid w:val="001B30C0"/>
    <w:rsid w:val="001B4039"/>
    <w:rsid w:val="001B450B"/>
    <w:rsid w:val="001B4D95"/>
    <w:rsid w:val="001B4DE7"/>
    <w:rsid w:val="001B5D7E"/>
    <w:rsid w:val="001C00EA"/>
    <w:rsid w:val="001C0273"/>
    <w:rsid w:val="001C0C9B"/>
    <w:rsid w:val="001C1371"/>
    <w:rsid w:val="001C1A99"/>
    <w:rsid w:val="001C1DF9"/>
    <w:rsid w:val="001C2393"/>
    <w:rsid w:val="001C2465"/>
    <w:rsid w:val="001C27FD"/>
    <w:rsid w:val="001C2E3A"/>
    <w:rsid w:val="001C2F84"/>
    <w:rsid w:val="001C3A83"/>
    <w:rsid w:val="001C4659"/>
    <w:rsid w:val="001C4864"/>
    <w:rsid w:val="001C49C7"/>
    <w:rsid w:val="001C4A56"/>
    <w:rsid w:val="001C4AB7"/>
    <w:rsid w:val="001C52C1"/>
    <w:rsid w:val="001C582B"/>
    <w:rsid w:val="001C5A6D"/>
    <w:rsid w:val="001C6A0A"/>
    <w:rsid w:val="001C6B4B"/>
    <w:rsid w:val="001C7260"/>
    <w:rsid w:val="001C7263"/>
    <w:rsid w:val="001C75D1"/>
    <w:rsid w:val="001D0A98"/>
    <w:rsid w:val="001D1153"/>
    <w:rsid w:val="001D1507"/>
    <w:rsid w:val="001D214E"/>
    <w:rsid w:val="001D2DF8"/>
    <w:rsid w:val="001D3155"/>
    <w:rsid w:val="001D31AC"/>
    <w:rsid w:val="001D3599"/>
    <w:rsid w:val="001D38FF"/>
    <w:rsid w:val="001D3E4E"/>
    <w:rsid w:val="001D44C8"/>
    <w:rsid w:val="001D45D1"/>
    <w:rsid w:val="001D4906"/>
    <w:rsid w:val="001D4A8D"/>
    <w:rsid w:val="001D4A99"/>
    <w:rsid w:val="001D4FF2"/>
    <w:rsid w:val="001D5D16"/>
    <w:rsid w:val="001D6983"/>
    <w:rsid w:val="001D7C38"/>
    <w:rsid w:val="001E06BF"/>
    <w:rsid w:val="001E11D5"/>
    <w:rsid w:val="001E1402"/>
    <w:rsid w:val="001E17CA"/>
    <w:rsid w:val="001E1B3B"/>
    <w:rsid w:val="001E1BE5"/>
    <w:rsid w:val="001E1F11"/>
    <w:rsid w:val="001E268F"/>
    <w:rsid w:val="001E2AC1"/>
    <w:rsid w:val="001E2E95"/>
    <w:rsid w:val="001E3217"/>
    <w:rsid w:val="001E512B"/>
    <w:rsid w:val="001F0D51"/>
    <w:rsid w:val="001F2743"/>
    <w:rsid w:val="001F34FC"/>
    <w:rsid w:val="001F49DB"/>
    <w:rsid w:val="001F5C08"/>
    <w:rsid w:val="001F6558"/>
    <w:rsid w:val="001F6D29"/>
    <w:rsid w:val="00200994"/>
    <w:rsid w:val="00200C7F"/>
    <w:rsid w:val="0020101F"/>
    <w:rsid w:val="002015D7"/>
    <w:rsid w:val="002060FF"/>
    <w:rsid w:val="00206474"/>
    <w:rsid w:val="0020668D"/>
    <w:rsid w:val="00206E15"/>
    <w:rsid w:val="00207673"/>
    <w:rsid w:val="00207929"/>
    <w:rsid w:val="00207B8E"/>
    <w:rsid w:val="002103F3"/>
    <w:rsid w:val="00210A4B"/>
    <w:rsid w:val="002110E3"/>
    <w:rsid w:val="00211D5B"/>
    <w:rsid w:val="002129CE"/>
    <w:rsid w:val="00213566"/>
    <w:rsid w:val="0021452A"/>
    <w:rsid w:val="0021489B"/>
    <w:rsid w:val="00216035"/>
    <w:rsid w:val="00216F93"/>
    <w:rsid w:val="002170E3"/>
    <w:rsid w:val="0021758F"/>
    <w:rsid w:val="0021763D"/>
    <w:rsid w:val="00217999"/>
    <w:rsid w:val="00217E6E"/>
    <w:rsid w:val="00220436"/>
    <w:rsid w:val="002205EC"/>
    <w:rsid w:val="002209CB"/>
    <w:rsid w:val="00220A14"/>
    <w:rsid w:val="00220C30"/>
    <w:rsid w:val="00220CEF"/>
    <w:rsid w:val="002215C8"/>
    <w:rsid w:val="0022232C"/>
    <w:rsid w:val="002245D9"/>
    <w:rsid w:val="00225A72"/>
    <w:rsid w:val="00226D89"/>
    <w:rsid w:val="00226F8A"/>
    <w:rsid w:val="00227F33"/>
    <w:rsid w:val="0023153F"/>
    <w:rsid w:val="00231E21"/>
    <w:rsid w:val="002325C8"/>
    <w:rsid w:val="00232A50"/>
    <w:rsid w:val="00232EEA"/>
    <w:rsid w:val="00233B58"/>
    <w:rsid w:val="002347CE"/>
    <w:rsid w:val="00234DD1"/>
    <w:rsid w:val="00234F30"/>
    <w:rsid w:val="00235B06"/>
    <w:rsid w:val="00235C4C"/>
    <w:rsid w:val="00236126"/>
    <w:rsid w:val="0023710C"/>
    <w:rsid w:val="00237482"/>
    <w:rsid w:val="00237DCD"/>
    <w:rsid w:val="002401E1"/>
    <w:rsid w:val="00240D19"/>
    <w:rsid w:val="00241003"/>
    <w:rsid w:val="00241810"/>
    <w:rsid w:val="00241904"/>
    <w:rsid w:val="002429AC"/>
    <w:rsid w:val="00242AD7"/>
    <w:rsid w:val="002439FB"/>
    <w:rsid w:val="00243A76"/>
    <w:rsid w:val="00243DB8"/>
    <w:rsid w:val="00244417"/>
    <w:rsid w:val="00244771"/>
    <w:rsid w:val="00244E81"/>
    <w:rsid w:val="00244F5D"/>
    <w:rsid w:val="002459E5"/>
    <w:rsid w:val="002537C8"/>
    <w:rsid w:val="00253AF5"/>
    <w:rsid w:val="00253C1E"/>
    <w:rsid w:val="00253F12"/>
    <w:rsid w:val="00254242"/>
    <w:rsid w:val="00255FBD"/>
    <w:rsid w:val="00256FE8"/>
    <w:rsid w:val="002577FC"/>
    <w:rsid w:val="0026026A"/>
    <w:rsid w:val="00262ABB"/>
    <w:rsid w:val="00263411"/>
    <w:rsid w:val="0026379F"/>
    <w:rsid w:val="00263E34"/>
    <w:rsid w:val="00264639"/>
    <w:rsid w:val="00264C91"/>
    <w:rsid w:val="00265316"/>
    <w:rsid w:val="002667C8"/>
    <w:rsid w:val="00266C8C"/>
    <w:rsid w:val="00267AC7"/>
    <w:rsid w:val="00270D96"/>
    <w:rsid w:val="00271ABD"/>
    <w:rsid w:val="00271C58"/>
    <w:rsid w:val="00272171"/>
    <w:rsid w:val="00272392"/>
    <w:rsid w:val="002725DB"/>
    <w:rsid w:val="00272680"/>
    <w:rsid w:val="00272D3C"/>
    <w:rsid w:val="00272D4C"/>
    <w:rsid w:val="002733F4"/>
    <w:rsid w:val="00273F49"/>
    <w:rsid w:val="002741E8"/>
    <w:rsid w:val="00274B16"/>
    <w:rsid w:val="00274B90"/>
    <w:rsid w:val="00275407"/>
    <w:rsid w:val="00275528"/>
    <w:rsid w:val="002763DE"/>
    <w:rsid w:val="00276F36"/>
    <w:rsid w:val="00277EC9"/>
    <w:rsid w:val="0028238F"/>
    <w:rsid w:val="00282F28"/>
    <w:rsid w:val="00285678"/>
    <w:rsid w:val="00285D35"/>
    <w:rsid w:val="002860FD"/>
    <w:rsid w:val="0028631C"/>
    <w:rsid w:val="002873D3"/>
    <w:rsid w:val="002873F4"/>
    <w:rsid w:val="00287D47"/>
    <w:rsid w:val="00291EA5"/>
    <w:rsid w:val="00291F30"/>
    <w:rsid w:val="0029223A"/>
    <w:rsid w:val="00293015"/>
    <w:rsid w:val="002930CF"/>
    <w:rsid w:val="0029329A"/>
    <w:rsid w:val="00293F58"/>
    <w:rsid w:val="00294F14"/>
    <w:rsid w:val="00295A64"/>
    <w:rsid w:val="002968B5"/>
    <w:rsid w:val="002A0168"/>
    <w:rsid w:val="002A048B"/>
    <w:rsid w:val="002A0B6D"/>
    <w:rsid w:val="002A17FC"/>
    <w:rsid w:val="002A2784"/>
    <w:rsid w:val="002A31BD"/>
    <w:rsid w:val="002A5DF5"/>
    <w:rsid w:val="002A61FD"/>
    <w:rsid w:val="002A6620"/>
    <w:rsid w:val="002A6971"/>
    <w:rsid w:val="002A73D5"/>
    <w:rsid w:val="002A75D3"/>
    <w:rsid w:val="002B0675"/>
    <w:rsid w:val="002B1159"/>
    <w:rsid w:val="002B4CB8"/>
    <w:rsid w:val="002B5331"/>
    <w:rsid w:val="002B6CF5"/>
    <w:rsid w:val="002B7D1F"/>
    <w:rsid w:val="002C0FA8"/>
    <w:rsid w:val="002C3058"/>
    <w:rsid w:val="002C39F4"/>
    <w:rsid w:val="002C3A29"/>
    <w:rsid w:val="002C4BE5"/>
    <w:rsid w:val="002C4EEE"/>
    <w:rsid w:val="002C5F53"/>
    <w:rsid w:val="002C677B"/>
    <w:rsid w:val="002C69D7"/>
    <w:rsid w:val="002C6F82"/>
    <w:rsid w:val="002C709A"/>
    <w:rsid w:val="002D0294"/>
    <w:rsid w:val="002D070E"/>
    <w:rsid w:val="002D0844"/>
    <w:rsid w:val="002D0BD5"/>
    <w:rsid w:val="002D2589"/>
    <w:rsid w:val="002D267E"/>
    <w:rsid w:val="002D2A6F"/>
    <w:rsid w:val="002D3423"/>
    <w:rsid w:val="002D5A3B"/>
    <w:rsid w:val="002D706C"/>
    <w:rsid w:val="002D74E4"/>
    <w:rsid w:val="002D7EA9"/>
    <w:rsid w:val="002E004E"/>
    <w:rsid w:val="002E0B41"/>
    <w:rsid w:val="002E5710"/>
    <w:rsid w:val="002E6449"/>
    <w:rsid w:val="002E68CA"/>
    <w:rsid w:val="002E721C"/>
    <w:rsid w:val="002F24C1"/>
    <w:rsid w:val="002F2633"/>
    <w:rsid w:val="002F28A5"/>
    <w:rsid w:val="002F30CA"/>
    <w:rsid w:val="002F3793"/>
    <w:rsid w:val="002F3A63"/>
    <w:rsid w:val="002F3D22"/>
    <w:rsid w:val="002F4BEB"/>
    <w:rsid w:val="002F4D34"/>
    <w:rsid w:val="002F4D98"/>
    <w:rsid w:val="002F709B"/>
    <w:rsid w:val="002F70B6"/>
    <w:rsid w:val="003010B3"/>
    <w:rsid w:val="003020BB"/>
    <w:rsid w:val="00302452"/>
    <w:rsid w:val="00302AE5"/>
    <w:rsid w:val="00303355"/>
    <w:rsid w:val="00303937"/>
    <w:rsid w:val="0030573D"/>
    <w:rsid w:val="00306D4F"/>
    <w:rsid w:val="00306D5D"/>
    <w:rsid w:val="00310357"/>
    <w:rsid w:val="003121D7"/>
    <w:rsid w:val="00312EA1"/>
    <w:rsid w:val="00313F80"/>
    <w:rsid w:val="00314BC8"/>
    <w:rsid w:val="00315D4A"/>
    <w:rsid w:val="00315D55"/>
    <w:rsid w:val="00315DD8"/>
    <w:rsid w:val="00315EC9"/>
    <w:rsid w:val="00316B2A"/>
    <w:rsid w:val="00316ECE"/>
    <w:rsid w:val="00317935"/>
    <w:rsid w:val="0032131E"/>
    <w:rsid w:val="00321D42"/>
    <w:rsid w:val="00322541"/>
    <w:rsid w:val="00322880"/>
    <w:rsid w:val="00323491"/>
    <w:rsid w:val="0032460E"/>
    <w:rsid w:val="0032634C"/>
    <w:rsid w:val="00326495"/>
    <w:rsid w:val="00326594"/>
    <w:rsid w:val="0032796C"/>
    <w:rsid w:val="00330066"/>
    <w:rsid w:val="00331696"/>
    <w:rsid w:val="00331D3D"/>
    <w:rsid w:val="003323E4"/>
    <w:rsid w:val="0033316E"/>
    <w:rsid w:val="00333942"/>
    <w:rsid w:val="00334260"/>
    <w:rsid w:val="003348FB"/>
    <w:rsid w:val="00335E82"/>
    <w:rsid w:val="003365DB"/>
    <w:rsid w:val="00336C71"/>
    <w:rsid w:val="00336C8A"/>
    <w:rsid w:val="003371B9"/>
    <w:rsid w:val="00337A36"/>
    <w:rsid w:val="00337B38"/>
    <w:rsid w:val="00337E20"/>
    <w:rsid w:val="003407C2"/>
    <w:rsid w:val="003439FC"/>
    <w:rsid w:val="0034431A"/>
    <w:rsid w:val="0034434E"/>
    <w:rsid w:val="003445A9"/>
    <w:rsid w:val="00344B2F"/>
    <w:rsid w:val="0034522B"/>
    <w:rsid w:val="00345AB1"/>
    <w:rsid w:val="003503D6"/>
    <w:rsid w:val="00350472"/>
    <w:rsid w:val="0035049E"/>
    <w:rsid w:val="0035072D"/>
    <w:rsid w:val="003509A8"/>
    <w:rsid w:val="00350DE4"/>
    <w:rsid w:val="003518D5"/>
    <w:rsid w:val="00352831"/>
    <w:rsid w:val="003530E1"/>
    <w:rsid w:val="0035333E"/>
    <w:rsid w:val="00354255"/>
    <w:rsid w:val="00354821"/>
    <w:rsid w:val="003549E3"/>
    <w:rsid w:val="00355853"/>
    <w:rsid w:val="003561AC"/>
    <w:rsid w:val="0035634B"/>
    <w:rsid w:val="00356641"/>
    <w:rsid w:val="00357E46"/>
    <w:rsid w:val="00360050"/>
    <w:rsid w:val="003602FA"/>
    <w:rsid w:val="00361D8C"/>
    <w:rsid w:val="003630C6"/>
    <w:rsid w:val="00363867"/>
    <w:rsid w:val="003641EB"/>
    <w:rsid w:val="00364C8E"/>
    <w:rsid w:val="0036510C"/>
    <w:rsid w:val="003652E6"/>
    <w:rsid w:val="003659BE"/>
    <w:rsid w:val="003677F1"/>
    <w:rsid w:val="00370AAF"/>
    <w:rsid w:val="00370E52"/>
    <w:rsid w:val="0037144E"/>
    <w:rsid w:val="00373846"/>
    <w:rsid w:val="00373E4E"/>
    <w:rsid w:val="00375E2B"/>
    <w:rsid w:val="003760B9"/>
    <w:rsid w:val="00376873"/>
    <w:rsid w:val="00377901"/>
    <w:rsid w:val="00380022"/>
    <w:rsid w:val="0038016E"/>
    <w:rsid w:val="00383FB7"/>
    <w:rsid w:val="00385CF0"/>
    <w:rsid w:val="00386177"/>
    <w:rsid w:val="003864AB"/>
    <w:rsid w:val="003864D6"/>
    <w:rsid w:val="003868F7"/>
    <w:rsid w:val="0038705A"/>
    <w:rsid w:val="00387DCB"/>
    <w:rsid w:val="00387DDE"/>
    <w:rsid w:val="00390B40"/>
    <w:rsid w:val="00391880"/>
    <w:rsid w:val="00391C91"/>
    <w:rsid w:val="00391E4F"/>
    <w:rsid w:val="00392235"/>
    <w:rsid w:val="00393834"/>
    <w:rsid w:val="00393A9E"/>
    <w:rsid w:val="00394AD7"/>
    <w:rsid w:val="00394B02"/>
    <w:rsid w:val="00395657"/>
    <w:rsid w:val="003959ED"/>
    <w:rsid w:val="0039693B"/>
    <w:rsid w:val="00396B98"/>
    <w:rsid w:val="00397DCE"/>
    <w:rsid w:val="003A0108"/>
    <w:rsid w:val="003A07E9"/>
    <w:rsid w:val="003A12F4"/>
    <w:rsid w:val="003A178B"/>
    <w:rsid w:val="003A2C21"/>
    <w:rsid w:val="003A2D9B"/>
    <w:rsid w:val="003A329D"/>
    <w:rsid w:val="003A60F5"/>
    <w:rsid w:val="003A7CFB"/>
    <w:rsid w:val="003B1F8D"/>
    <w:rsid w:val="003B23A4"/>
    <w:rsid w:val="003B2BC4"/>
    <w:rsid w:val="003B2E09"/>
    <w:rsid w:val="003B3234"/>
    <w:rsid w:val="003B35F2"/>
    <w:rsid w:val="003B438F"/>
    <w:rsid w:val="003B4D8A"/>
    <w:rsid w:val="003B5B25"/>
    <w:rsid w:val="003B6C0F"/>
    <w:rsid w:val="003B7036"/>
    <w:rsid w:val="003B718A"/>
    <w:rsid w:val="003B781B"/>
    <w:rsid w:val="003C0C3A"/>
    <w:rsid w:val="003C11FC"/>
    <w:rsid w:val="003C191F"/>
    <w:rsid w:val="003C1BA9"/>
    <w:rsid w:val="003C23E0"/>
    <w:rsid w:val="003C294E"/>
    <w:rsid w:val="003C2ED5"/>
    <w:rsid w:val="003C3AB5"/>
    <w:rsid w:val="003C52B0"/>
    <w:rsid w:val="003C5DDF"/>
    <w:rsid w:val="003C7B4C"/>
    <w:rsid w:val="003C7BB6"/>
    <w:rsid w:val="003C7C15"/>
    <w:rsid w:val="003D017C"/>
    <w:rsid w:val="003D0A4B"/>
    <w:rsid w:val="003D1493"/>
    <w:rsid w:val="003D1CBB"/>
    <w:rsid w:val="003D2896"/>
    <w:rsid w:val="003D2DE4"/>
    <w:rsid w:val="003D2DF0"/>
    <w:rsid w:val="003D4C25"/>
    <w:rsid w:val="003D52D1"/>
    <w:rsid w:val="003D5526"/>
    <w:rsid w:val="003D640B"/>
    <w:rsid w:val="003E0803"/>
    <w:rsid w:val="003E0AD3"/>
    <w:rsid w:val="003E1526"/>
    <w:rsid w:val="003E1567"/>
    <w:rsid w:val="003E1D5E"/>
    <w:rsid w:val="003E36E6"/>
    <w:rsid w:val="003E4103"/>
    <w:rsid w:val="003E65CD"/>
    <w:rsid w:val="003E7B81"/>
    <w:rsid w:val="003F03F2"/>
    <w:rsid w:val="003F1663"/>
    <w:rsid w:val="003F22E3"/>
    <w:rsid w:val="003F294F"/>
    <w:rsid w:val="003F2ACF"/>
    <w:rsid w:val="003F2F26"/>
    <w:rsid w:val="003F3CFD"/>
    <w:rsid w:val="003F3EC0"/>
    <w:rsid w:val="003F474E"/>
    <w:rsid w:val="003F51CF"/>
    <w:rsid w:val="003F6BD9"/>
    <w:rsid w:val="003F7034"/>
    <w:rsid w:val="003F7F63"/>
    <w:rsid w:val="003F7FF2"/>
    <w:rsid w:val="004006C5"/>
    <w:rsid w:val="00400B78"/>
    <w:rsid w:val="00400EDB"/>
    <w:rsid w:val="0040198A"/>
    <w:rsid w:val="004027D9"/>
    <w:rsid w:val="00403214"/>
    <w:rsid w:val="00403AE8"/>
    <w:rsid w:val="00403B9B"/>
    <w:rsid w:val="00404185"/>
    <w:rsid w:val="00404236"/>
    <w:rsid w:val="00405329"/>
    <w:rsid w:val="00405563"/>
    <w:rsid w:val="0040590C"/>
    <w:rsid w:val="00405952"/>
    <w:rsid w:val="00407003"/>
    <w:rsid w:val="00407342"/>
    <w:rsid w:val="0040735B"/>
    <w:rsid w:val="00407DC5"/>
    <w:rsid w:val="00410D0E"/>
    <w:rsid w:val="004114F7"/>
    <w:rsid w:val="00412DE1"/>
    <w:rsid w:val="004134EF"/>
    <w:rsid w:val="00413B6D"/>
    <w:rsid w:val="00414396"/>
    <w:rsid w:val="00414833"/>
    <w:rsid w:val="004148C4"/>
    <w:rsid w:val="00416D86"/>
    <w:rsid w:val="004178EF"/>
    <w:rsid w:val="004202BB"/>
    <w:rsid w:val="004208E7"/>
    <w:rsid w:val="0042094C"/>
    <w:rsid w:val="00422158"/>
    <w:rsid w:val="00424BD2"/>
    <w:rsid w:val="00424D67"/>
    <w:rsid w:val="00426B61"/>
    <w:rsid w:val="004276C6"/>
    <w:rsid w:val="00427E2A"/>
    <w:rsid w:val="00430A99"/>
    <w:rsid w:val="0043396F"/>
    <w:rsid w:val="00433C9B"/>
    <w:rsid w:val="00434AD4"/>
    <w:rsid w:val="00434C19"/>
    <w:rsid w:val="00434DE2"/>
    <w:rsid w:val="00436D0C"/>
    <w:rsid w:val="004374D7"/>
    <w:rsid w:val="00440BA3"/>
    <w:rsid w:val="00443A09"/>
    <w:rsid w:val="00445242"/>
    <w:rsid w:val="0044591B"/>
    <w:rsid w:val="004469E0"/>
    <w:rsid w:val="00447BE0"/>
    <w:rsid w:val="004509AE"/>
    <w:rsid w:val="004511E1"/>
    <w:rsid w:val="00451FEE"/>
    <w:rsid w:val="004537A8"/>
    <w:rsid w:val="00453EA7"/>
    <w:rsid w:val="00455616"/>
    <w:rsid w:val="00455EF0"/>
    <w:rsid w:val="00455F15"/>
    <w:rsid w:val="00457AC1"/>
    <w:rsid w:val="00460F02"/>
    <w:rsid w:val="00461772"/>
    <w:rsid w:val="00461EB5"/>
    <w:rsid w:val="00462500"/>
    <w:rsid w:val="004629AB"/>
    <w:rsid w:val="00462DBE"/>
    <w:rsid w:val="004631ED"/>
    <w:rsid w:val="004638C4"/>
    <w:rsid w:val="00464B6C"/>
    <w:rsid w:val="00464FCE"/>
    <w:rsid w:val="00464FDE"/>
    <w:rsid w:val="00464FF1"/>
    <w:rsid w:val="0046778E"/>
    <w:rsid w:val="00467B98"/>
    <w:rsid w:val="00467C68"/>
    <w:rsid w:val="00467CF7"/>
    <w:rsid w:val="004704DA"/>
    <w:rsid w:val="00471826"/>
    <w:rsid w:val="00471919"/>
    <w:rsid w:val="0047236C"/>
    <w:rsid w:val="004724DC"/>
    <w:rsid w:val="0047455F"/>
    <w:rsid w:val="00474F27"/>
    <w:rsid w:val="004758DE"/>
    <w:rsid w:val="00475A79"/>
    <w:rsid w:val="00475C90"/>
    <w:rsid w:val="00475DB3"/>
    <w:rsid w:val="00475FC1"/>
    <w:rsid w:val="00476B4E"/>
    <w:rsid w:val="004770BD"/>
    <w:rsid w:val="00480C5F"/>
    <w:rsid w:val="00482E4E"/>
    <w:rsid w:val="004838DE"/>
    <w:rsid w:val="00483B4A"/>
    <w:rsid w:val="00483D5A"/>
    <w:rsid w:val="004847CC"/>
    <w:rsid w:val="00485079"/>
    <w:rsid w:val="004852DE"/>
    <w:rsid w:val="00486A70"/>
    <w:rsid w:val="0048717D"/>
    <w:rsid w:val="00487341"/>
    <w:rsid w:val="00487B5E"/>
    <w:rsid w:val="00490DE0"/>
    <w:rsid w:val="004912C4"/>
    <w:rsid w:val="00491E9F"/>
    <w:rsid w:val="00492230"/>
    <w:rsid w:val="00495F96"/>
    <w:rsid w:val="00496F71"/>
    <w:rsid w:val="00497531"/>
    <w:rsid w:val="00497B16"/>
    <w:rsid w:val="004A023E"/>
    <w:rsid w:val="004A23B7"/>
    <w:rsid w:val="004A40C7"/>
    <w:rsid w:val="004A429E"/>
    <w:rsid w:val="004A54F0"/>
    <w:rsid w:val="004A570C"/>
    <w:rsid w:val="004A57A7"/>
    <w:rsid w:val="004A5D02"/>
    <w:rsid w:val="004A5EC9"/>
    <w:rsid w:val="004A69FF"/>
    <w:rsid w:val="004A73BD"/>
    <w:rsid w:val="004A7D56"/>
    <w:rsid w:val="004B120C"/>
    <w:rsid w:val="004B321C"/>
    <w:rsid w:val="004B464C"/>
    <w:rsid w:val="004B60DE"/>
    <w:rsid w:val="004B7037"/>
    <w:rsid w:val="004B7C9F"/>
    <w:rsid w:val="004C28F1"/>
    <w:rsid w:val="004C3C83"/>
    <w:rsid w:val="004C4373"/>
    <w:rsid w:val="004C4440"/>
    <w:rsid w:val="004C4831"/>
    <w:rsid w:val="004C6C0D"/>
    <w:rsid w:val="004C760D"/>
    <w:rsid w:val="004C77F9"/>
    <w:rsid w:val="004D03B3"/>
    <w:rsid w:val="004D0521"/>
    <w:rsid w:val="004D11E2"/>
    <w:rsid w:val="004D16A0"/>
    <w:rsid w:val="004D3D12"/>
    <w:rsid w:val="004D51BC"/>
    <w:rsid w:val="004D539E"/>
    <w:rsid w:val="004D77C0"/>
    <w:rsid w:val="004E0507"/>
    <w:rsid w:val="004E14EC"/>
    <w:rsid w:val="004E20B7"/>
    <w:rsid w:val="004E2774"/>
    <w:rsid w:val="004E2F11"/>
    <w:rsid w:val="004E334D"/>
    <w:rsid w:val="004E4466"/>
    <w:rsid w:val="004E449E"/>
    <w:rsid w:val="004E526D"/>
    <w:rsid w:val="004E581C"/>
    <w:rsid w:val="004E58B9"/>
    <w:rsid w:val="004E5B79"/>
    <w:rsid w:val="004E6DDB"/>
    <w:rsid w:val="004E6E8B"/>
    <w:rsid w:val="004F06E3"/>
    <w:rsid w:val="004F1124"/>
    <w:rsid w:val="004F163A"/>
    <w:rsid w:val="004F1AB5"/>
    <w:rsid w:val="004F219F"/>
    <w:rsid w:val="004F353A"/>
    <w:rsid w:val="004F3B89"/>
    <w:rsid w:val="004F4661"/>
    <w:rsid w:val="004F54B0"/>
    <w:rsid w:val="004F72C8"/>
    <w:rsid w:val="004F742A"/>
    <w:rsid w:val="00500F48"/>
    <w:rsid w:val="0050178F"/>
    <w:rsid w:val="00502BA9"/>
    <w:rsid w:val="00502BBF"/>
    <w:rsid w:val="00502C0F"/>
    <w:rsid w:val="00502C63"/>
    <w:rsid w:val="005037EE"/>
    <w:rsid w:val="00503D70"/>
    <w:rsid w:val="0050424C"/>
    <w:rsid w:val="00504373"/>
    <w:rsid w:val="00504CCF"/>
    <w:rsid w:val="005051C0"/>
    <w:rsid w:val="00505BB2"/>
    <w:rsid w:val="00505F61"/>
    <w:rsid w:val="005070F1"/>
    <w:rsid w:val="005073FF"/>
    <w:rsid w:val="00507EC4"/>
    <w:rsid w:val="0051041A"/>
    <w:rsid w:val="005104E9"/>
    <w:rsid w:val="00510F1D"/>
    <w:rsid w:val="00511FC5"/>
    <w:rsid w:val="005131F4"/>
    <w:rsid w:val="005137CD"/>
    <w:rsid w:val="005153C6"/>
    <w:rsid w:val="00516D0B"/>
    <w:rsid w:val="00516E17"/>
    <w:rsid w:val="0051747A"/>
    <w:rsid w:val="00517D2C"/>
    <w:rsid w:val="00517D4D"/>
    <w:rsid w:val="00517EF6"/>
    <w:rsid w:val="005203D6"/>
    <w:rsid w:val="005206E4"/>
    <w:rsid w:val="00520828"/>
    <w:rsid w:val="005229CD"/>
    <w:rsid w:val="0052338B"/>
    <w:rsid w:val="00523B70"/>
    <w:rsid w:val="005245A9"/>
    <w:rsid w:val="0052527C"/>
    <w:rsid w:val="0052597D"/>
    <w:rsid w:val="00526B6A"/>
    <w:rsid w:val="00527483"/>
    <w:rsid w:val="00527A08"/>
    <w:rsid w:val="00531109"/>
    <w:rsid w:val="00531DC2"/>
    <w:rsid w:val="00532799"/>
    <w:rsid w:val="00533FC0"/>
    <w:rsid w:val="005341A7"/>
    <w:rsid w:val="00534579"/>
    <w:rsid w:val="00534B2D"/>
    <w:rsid w:val="00534EBC"/>
    <w:rsid w:val="005356A2"/>
    <w:rsid w:val="00535BCF"/>
    <w:rsid w:val="00535EDA"/>
    <w:rsid w:val="00536052"/>
    <w:rsid w:val="00536B2C"/>
    <w:rsid w:val="00540426"/>
    <w:rsid w:val="00540474"/>
    <w:rsid w:val="00540D64"/>
    <w:rsid w:val="0054110D"/>
    <w:rsid w:val="005412FC"/>
    <w:rsid w:val="00541A86"/>
    <w:rsid w:val="00541C96"/>
    <w:rsid w:val="00541F0C"/>
    <w:rsid w:val="00542A30"/>
    <w:rsid w:val="00543153"/>
    <w:rsid w:val="0054419B"/>
    <w:rsid w:val="00544344"/>
    <w:rsid w:val="0054596D"/>
    <w:rsid w:val="005464A4"/>
    <w:rsid w:val="005469A3"/>
    <w:rsid w:val="0054794C"/>
    <w:rsid w:val="00551896"/>
    <w:rsid w:val="00551A0F"/>
    <w:rsid w:val="00552B52"/>
    <w:rsid w:val="00553039"/>
    <w:rsid w:val="005537CF"/>
    <w:rsid w:val="00554CB2"/>
    <w:rsid w:val="00554FBF"/>
    <w:rsid w:val="00555213"/>
    <w:rsid w:val="005572FE"/>
    <w:rsid w:val="005579A7"/>
    <w:rsid w:val="00557C61"/>
    <w:rsid w:val="00560852"/>
    <w:rsid w:val="00561A3B"/>
    <w:rsid w:val="00562AE3"/>
    <w:rsid w:val="00564A80"/>
    <w:rsid w:val="0056517F"/>
    <w:rsid w:val="00565FB2"/>
    <w:rsid w:val="005705FB"/>
    <w:rsid w:val="00571649"/>
    <w:rsid w:val="00572A64"/>
    <w:rsid w:val="00572BFB"/>
    <w:rsid w:val="00572F2C"/>
    <w:rsid w:val="00573AB0"/>
    <w:rsid w:val="00574244"/>
    <w:rsid w:val="00574C3D"/>
    <w:rsid w:val="005751AB"/>
    <w:rsid w:val="00575A2D"/>
    <w:rsid w:val="00575FFB"/>
    <w:rsid w:val="00576EBC"/>
    <w:rsid w:val="00577C2E"/>
    <w:rsid w:val="00580A45"/>
    <w:rsid w:val="00582090"/>
    <w:rsid w:val="005822CF"/>
    <w:rsid w:val="0058320E"/>
    <w:rsid w:val="005841F1"/>
    <w:rsid w:val="0058496C"/>
    <w:rsid w:val="00584A78"/>
    <w:rsid w:val="00585731"/>
    <w:rsid w:val="0058703F"/>
    <w:rsid w:val="005876E9"/>
    <w:rsid w:val="00587D10"/>
    <w:rsid w:val="00590B44"/>
    <w:rsid w:val="0059102C"/>
    <w:rsid w:val="0059129F"/>
    <w:rsid w:val="00591569"/>
    <w:rsid w:val="005915BE"/>
    <w:rsid w:val="00591BD3"/>
    <w:rsid w:val="00591CC1"/>
    <w:rsid w:val="00594418"/>
    <w:rsid w:val="005961BA"/>
    <w:rsid w:val="00596531"/>
    <w:rsid w:val="00597058"/>
    <w:rsid w:val="005A1179"/>
    <w:rsid w:val="005A1C0F"/>
    <w:rsid w:val="005A30C5"/>
    <w:rsid w:val="005A32CF"/>
    <w:rsid w:val="005A3E24"/>
    <w:rsid w:val="005A40C6"/>
    <w:rsid w:val="005A4CA8"/>
    <w:rsid w:val="005A4E53"/>
    <w:rsid w:val="005A6AC2"/>
    <w:rsid w:val="005A6D65"/>
    <w:rsid w:val="005A6E64"/>
    <w:rsid w:val="005B087E"/>
    <w:rsid w:val="005B1333"/>
    <w:rsid w:val="005B173E"/>
    <w:rsid w:val="005B1DB4"/>
    <w:rsid w:val="005B1EE6"/>
    <w:rsid w:val="005B283F"/>
    <w:rsid w:val="005B2B2E"/>
    <w:rsid w:val="005B4EF3"/>
    <w:rsid w:val="005B4FC2"/>
    <w:rsid w:val="005B54DA"/>
    <w:rsid w:val="005B5672"/>
    <w:rsid w:val="005B571D"/>
    <w:rsid w:val="005B5A3B"/>
    <w:rsid w:val="005B6FE1"/>
    <w:rsid w:val="005B788C"/>
    <w:rsid w:val="005B79E5"/>
    <w:rsid w:val="005B7B2D"/>
    <w:rsid w:val="005C10C4"/>
    <w:rsid w:val="005C172A"/>
    <w:rsid w:val="005C202B"/>
    <w:rsid w:val="005C224C"/>
    <w:rsid w:val="005C2629"/>
    <w:rsid w:val="005C2D7E"/>
    <w:rsid w:val="005C3FDF"/>
    <w:rsid w:val="005C4A03"/>
    <w:rsid w:val="005C6560"/>
    <w:rsid w:val="005C7E16"/>
    <w:rsid w:val="005D0327"/>
    <w:rsid w:val="005D052B"/>
    <w:rsid w:val="005D2079"/>
    <w:rsid w:val="005D3258"/>
    <w:rsid w:val="005D3CE8"/>
    <w:rsid w:val="005D4BB9"/>
    <w:rsid w:val="005D6CBA"/>
    <w:rsid w:val="005E0043"/>
    <w:rsid w:val="005E0945"/>
    <w:rsid w:val="005E14F3"/>
    <w:rsid w:val="005E2D0C"/>
    <w:rsid w:val="005E462B"/>
    <w:rsid w:val="005E55C8"/>
    <w:rsid w:val="005E61F6"/>
    <w:rsid w:val="005E632E"/>
    <w:rsid w:val="005E63E8"/>
    <w:rsid w:val="005E704B"/>
    <w:rsid w:val="005F018D"/>
    <w:rsid w:val="005F01A0"/>
    <w:rsid w:val="005F05FC"/>
    <w:rsid w:val="005F07D2"/>
    <w:rsid w:val="005F1166"/>
    <w:rsid w:val="005F2089"/>
    <w:rsid w:val="005F24A7"/>
    <w:rsid w:val="005F2EF1"/>
    <w:rsid w:val="005F2FE6"/>
    <w:rsid w:val="005F36B0"/>
    <w:rsid w:val="005F3996"/>
    <w:rsid w:val="005F5F9B"/>
    <w:rsid w:val="006002C0"/>
    <w:rsid w:val="0060156A"/>
    <w:rsid w:val="0060179D"/>
    <w:rsid w:val="00602D64"/>
    <w:rsid w:val="00603CC6"/>
    <w:rsid w:val="00604037"/>
    <w:rsid w:val="00604797"/>
    <w:rsid w:val="00604C92"/>
    <w:rsid w:val="00604D14"/>
    <w:rsid w:val="00607B4E"/>
    <w:rsid w:val="00607E01"/>
    <w:rsid w:val="006102EF"/>
    <w:rsid w:val="006103A5"/>
    <w:rsid w:val="006114B9"/>
    <w:rsid w:val="00611D5E"/>
    <w:rsid w:val="00612BE6"/>
    <w:rsid w:val="00612E69"/>
    <w:rsid w:val="00612FC2"/>
    <w:rsid w:val="00614A18"/>
    <w:rsid w:val="00615002"/>
    <w:rsid w:val="006155D6"/>
    <w:rsid w:val="006164C0"/>
    <w:rsid w:val="006164C4"/>
    <w:rsid w:val="006170C6"/>
    <w:rsid w:val="0061723F"/>
    <w:rsid w:val="006176FB"/>
    <w:rsid w:val="00620FCA"/>
    <w:rsid w:val="0062205B"/>
    <w:rsid w:val="00622D94"/>
    <w:rsid w:val="00622FB2"/>
    <w:rsid w:val="00623317"/>
    <w:rsid w:val="00623F66"/>
    <w:rsid w:val="00624354"/>
    <w:rsid w:val="006249DC"/>
    <w:rsid w:val="00624A67"/>
    <w:rsid w:val="00624AA9"/>
    <w:rsid w:val="00624CFB"/>
    <w:rsid w:val="00625175"/>
    <w:rsid w:val="0062695E"/>
    <w:rsid w:val="00627271"/>
    <w:rsid w:val="00627B09"/>
    <w:rsid w:val="006309E7"/>
    <w:rsid w:val="00630CBF"/>
    <w:rsid w:val="00630FE2"/>
    <w:rsid w:val="006322CF"/>
    <w:rsid w:val="006336CC"/>
    <w:rsid w:val="0063377F"/>
    <w:rsid w:val="0063570C"/>
    <w:rsid w:val="006362A9"/>
    <w:rsid w:val="006365D4"/>
    <w:rsid w:val="0063708D"/>
    <w:rsid w:val="00637296"/>
    <w:rsid w:val="00637590"/>
    <w:rsid w:val="006379D5"/>
    <w:rsid w:val="00637AB9"/>
    <w:rsid w:val="006406D2"/>
    <w:rsid w:val="00640F7D"/>
    <w:rsid w:val="00642FA2"/>
    <w:rsid w:val="00643E3F"/>
    <w:rsid w:val="00643EE4"/>
    <w:rsid w:val="00644528"/>
    <w:rsid w:val="006449BA"/>
    <w:rsid w:val="00644B84"/>
    <w:rsid w:val="00645B69"/>
    <w:rsid w:val="006465DD"/>
    <w:rsid w:val="00646C5C"/>
    <w:rsid w:val="00646E06"/>
    <w:rsid w:val="00647028"/>
    <w:rsid w:val="006475FB"/>
    <w:rsid w:val="00647B95"/>
    <w:rsid w:val="006500CD"/>
    <w:rsid w:val="006521DD"/>
    <w:rsid w:val="006523AC"/>
    <w:rsid w:val="00652AB5"/>
    <w:rsid w:val="00652BA1"/>
    <w:rsid w:val="00653110"/>
    <w:rsid w:val="00653C8B"/>
    <w:rsid w:val="00654992"/>
    <w:rsid w:val="0065505F"/>
    <w:rsid w:val="00656E79"/>
    <w:rsid w:val="00656EE9"/>
    <w:rsid w:val="0066082A"/>
    <w:rsid w:val="00661053"/>
    <w:rsid w:val="00661620"/>
    <w:rsid w:val="006625B7"/>
    <w:rsid w:val="00662D79"/>
    <w:rsid w:val="006641CF"/>
    <w:rsid w:val="00664473"/>
    <w:rsid w:val="006658B0"/>
    <w:rsid w:val="00670319"/>
    <w:rsid w:val="00670582"/>
    <w:rsid w:val="0067112A"/>
    <w:rsid w:val="00672E95"/>
    <w:rsid w:val="00673BC3"/>
    <w:rsid w:val="00673FA4"/>
    <w:rsid w:val="00674C25"/>
    <w:rsid w:val="006759D7"/>
    <w:rsid w:val="00677166"/>
    <w:rsid w:val="006805F5"/>
    <w:rsid w:val="00680BEF"/>
    <w:rsid w:val="00681CAA"/>
    <w:rsid w:val="00681CBD"/>
    <w:rsid w:val="00681DF6"/>
    <w:rsid w:val="00682EB0"/>
    <w:rsid w:val="00683455"/>
    <w:rsid w:val="00683676"/>
    <w:rsid w:val="006837C5"/>
    <w:rsid w:val="00683F56"/>
    <w:rsid w:val="00684803"/>
    <w:rsid w:val="00684923"/>
    <w:rsid w:val="00684B1C"/>
    <w:rsid w:val="006852FC"/>
    <w:rsid w:val="00685A8F"/>
    <w:rsid w:val="00686A12"/>
    <w:rsid w:val="00686A8C"/>
    <w:rsid w:val="00687E70"/>
    <w:rsid w:val="00691168"/>
    <w:rsid w:val="006924B5"/>
    <w:rsid w:val="00692A96"/>
    <w:rsid w:val="006930C6"/>
    <w:rsid w:val="006939A8"/>
    <w:rsid w:val="00693F17"/>
    <w:rsid w:val="0069438D"/>
    <w:rsid w:val="00695075"/>
    <w:rsid w:val="006952C4"/>
    <w:rsid w:val="00695B64"/>
    <w:rsid w:val="00696B95"/>
    <w:rsid w:val="006971A2"/>
    <w:rsid w:val="006A01D5"/>
    <w:rsid w:val="006A103A"/>
    <w:rsid w:val="006A14B9"/>
    <w:rsid w:val="006A1CAB"/>
    <w:rsid w:val="006A29D9"/>
    <w:rsid w:val="006A32F7"/>
    <w:rsid w:val="006A34ED"/>
    <w:rsid w:val="006A6B1E"/>
    <w:rsid w:val="006B0224"/>
    <w:rsid w:val="006B1ECD"/>
    <w:rsid w:val="006B26E7"/>
    <w:rsid w:val="006B3391"/>
    <w:rsid w:val="006B36F5"/>
    <w:rsid w:val="006B3E84"/>
    <w:rsid w:val="006B454C"/>
    <w:rsid w:val="006B562B"/>
    <w:rsid w:val="006B65B2"/>
    <w:rsid w:val="006B732C"/>
    <w:rsid w:val="006C010E"/>
    <w:rsid w:val="006C207F"/>
    <w:rsid w:val="006C2B24"/>
    <w:rsid w:val="006C2CD3"/>
    <w:rsid w:val="006C3439"/>
    <w:rsid w:val="006C3549"/>
    <w:rsid w:val="006C6272"/>
    <w:rsid w:val="006C64BF"/>
    <w:rsid w:val="006C6FDB"/>
    <w:rsid w:val="006D0010"/>
    <w:rsid w:val="006D05CF"/>
    <w:rsid w:val="006D1005"/>
    <w:rsid w:val="006D297E"/>
    <w:rsid w:val="006D29A8"/>
    <w:rsid w:val="006D2A2F"/>
    <w:rsid w:val="006D2AF7"/>
    <w:rsid w:val="006D3314"/>
    <w:rsid w:val="006D3681"/>
    <w:rsid w:val="006D4C98"/>
    <w:rsid w:val="006D550A"/>
    <w:rsid w:val="006D649B"/>
    <w:rsid w:val="006D65B3"/>
    <w:rsid w:val="006E05EA"/>
    <w:rsid w:val="006E082B"/>
    <w:rsid w:val="006E1563"/>
    <w:rsid w:val="006E1E67"/>
    <w:rsid w:val="006E253F"/>
    <w:rsid w:val="006E28FA"/>
    <w:rsid w:val="006E2DBA"/>
    <w:rsid w:val="006E3277"/>
    <w:rsid w:val="006E40CF"/>
    <w:rsid w:val="006E4324"/>
    <w:rsid w:val="006E536D"/>
    <w:rsid w:val="006E63E3"/>
    <w:rsid w:val="006E6446"/>
    <w:rsid w:val="006F0AF7"/>
    <w:rsid w:val="006F19D6"/>
    <w:rsid w:val="006F1FC6"/>
    <w:rsid w:val="006F2BA8"/>
    <w:rsid w:val="006F3715"/>
    <w:rsid w:val="006F3BCF"/>
    <w:rsid w:val="006F4478"/>
    <w:rsid w:val="006F5404"/>
    <w:rsid w:val="006F60E3"/>
    <w:rsid w:val="006F6DCE"/>
    <w:rsid w:val="006F700B"/>
    <w:rsid w:val="006F7713"/>
    <w:rsid w:val="00700B3A"/>
    <w:rsid w:val="00700E35"/>
    <w:rsid w:val="007021F2"/>
    <w:rsid w:val="00702B73"/>
    <w:rsid w:val="00702E6E"/>
    <w:rsid w:val="00704471"/>
    <w:rsid w:val="0070490B"/>
    <w:rsid w:val="00704985"/>
    <w:rsid w:val="0070565D"/>
    <w:rsid w:val="00705A70"/>
    <w:rsid w:val="00710D5C"/>
    <w:rsid w:val="007131F2"/>
    <w:rsid w:val="007135D3"/>
    <w:rsid w:val="0071402A"/>
    <w:rsid w:val="007150A1"/>
    <w:rsid w:val="007162CA"/>
    <w:rsid w:val="0071746F"/>
    <w:rsid w:val="00717CAC"/>
    <w:rsid w:val="00720AA8"/>
    <w:rsid w:val="00721C6A"/>
    <w:rsid w:val="007229F2"/>
    <w:rsid w:val="00722AF1"/>
    <w:rsid w:val="00722C62"/>
    <w:rsid w:val="00723167"/>
    <w:rsid w:val="00724032"/>
    <w:rsid w:val="00724895"/>
    <w:rsid w:val="007249D1"/>
    <w:rsid w:val="00724AF4"/>
    <w:rsid w:val="00724CB0"/>
    <w:rsid w:val="00725EBF"/>
    <w:rsid w:val="007279FF"/>
    <w:rsid w:val="00727A77"/>
    <w:rsid w:val="0073016F"/>
    <w:rsid w:val="00731345"/>
    <w:rsid w:val="007323A5"/>
    <w:rsid w:val="0073551A"/>
    <w:rsid w:val="007358AB"/>
    <w:rsid w:val="007370D9"/>
    <w:rsid w:val="0073719C"/>
    <w:rsid w:val="007372E3"/>
    <w:rsid w:val="007374AC"/>
    <w:rsid w:val="00737CF2"/>
    <w:rsid w:val="007422BB"/>
    <w:rsid w:val="0074376B"/>
    <w:rsid w:val="00744002"/>
    <w:rsid w:val="007441C4"/>
    <w:rsid w:val="00744802"/>
    <w:rsid w:val="00744D7D"/>
    <w:rsid w:val="007451DE"/>
    <w:rsid w:val="00745434"/>
    <w:rsid w:val="00746CB7"/>
    <w:rsid w:val="0074708C"/>
    <w:rsid w:val="007473EE"/>
    <w:rsid w:val="00747708"/>
    <w:rsid w:val="00747C19"/>
    <w:rsid w:val="0075079D"/>
    <w:rsid w:val="00750AAD"/>
    <w:rsid w:val="00750D54"/>
    <w:rsid w:val="00753DD1"/>
    <w:rsid w:val="00754400"/>
    <w:rsid w:val="00755F47"/>
    <w:rsid w:val="00756561"/>
    <w:rsid w:val="00756C69"/>
    <w:rsid w:val="00756D81"/>
    <w:rsid w:val="00757816"/>
    <w:rsid w:val="00757CAF"/>
    <w:rsid w:val="0076040A"/>
    <w:rsid w:val="00760848"/>
    <w:rsid w:val="007618C4"/>
    <w:rsid w:val="007626BE"/>
    <w:rsid w:val="00762D44"/>
    <w:rsid w:val="00763815"/>
    <w:rsid w:val="00764746"/>
    <w:rsid w:val="00764B28"/>
    <w:rsid w:val="007655A4"/>
    <w:rsid w:val="007677E8"/>
    <w:rsid w:val="0077039F"/>
    <w:rsid w:val="00771AAC"/>
    <w:rsid w:val="00772C6D"/>
    <w:rsid w:val="00773508"/>
    <w:rsid w:val="00775111"/>
    <w:rsid w:val="00776819"/>
    <w:rsid w:val="00776922"/>
    <w:rsid w:val="00777B6F"/>
    <w:rsid w:val="00780029"/>
    <w:rsid w:val="007808D5"/>
    <w:rsid w:val="00780AA6"/>
    <w:rsid w:val="00780B12"/>
    <w:rsid w:val="00781160"/>
    <w:rsid w:val="00781D20"/>
    <w:rsid w:val="007820AA"/>
    <w:rsid w:val="007828F6"/>
    <w:rsid w:val="00782FF7"/>
    <w:rsid w:val="0078315E"/>
    <w:rsid w:val="00783CA3"/>
    <w:rsid w:val="007846C6"/>
    <w:rsid w:val="007850F5"/>
    <w:rsid w:val="00785581"/>
    <w:rsid w:val="00785D1B"/>
    <w:rsid w:val="00785ED6"/>
    <w:rsid w:val="007867A1"/>
    <w:rsid w:val="00786DAF"/>
    <w:rsid w:val="007874E4"/>
    <w:rsid w:val="007876AB"/>
    <w:rsid w:val="00790CDD"/>
    <w:rsid w:val="00790E76"/>
    <w:rsid w:val="00792D06"/>
    <w:rsid w:val="00793407"/>
    <w:rsid w:val="0079364D"/>
    <w:rsid w:val="00793831"/>
    <w:rsid w:val="00794273"/>
    <w:rsid w:val="007949BD"/>
    <w:rsid w:val="00794BD2"/>
    <w:rsid w:val="00794C3F"/>
    <w:rsid w:val="00795DCB"/>
    <w:rsid w:val="0079674C"/>
    <w:rsid w:val="00796FFD"/>
    <w:rsid w:val="00797B58"/>
    <w:rsid w:val="007A0002"/>
    <w:rsid w:val="007A0D19"/>
    <w:rsid w:val="007A13F1"/>
    <w:rsid w:val="007A17D5"/>
    <w:rsid w:val="007A18DB"/>
    <w:rsid w:val="007A23B6"/>
    <w:rsid w:val="007A2452"/>
    <w:rsid w:val="007A50C5"/>
    <w:rsid w:val="007A51E6"/>
    <w:rsid w:val="007A5877"/>
    <w:rsid w:val="007A5D38"/>
    <w:rsid w:val="007A6009"/>
    <w:rsid w:val="007A6306"/>
    <w:rsid w:val="007B066F"/>
    <w:rsid w:val="007B0B5F"/>
    <w:rsid w:val="007B117B"/>
    <w:rsid w:val="007B1841"/>
    <w:rsid w:val="007B1EB2"/>
    <w:rsid w:val="007B2018"/>
    <w:rsid w:val="007B23E3"/>
    <w:rsid w:val="007B3E5B"/>
    <w:rsid w:val="007B4419"/>
    <w:rsid w:val="007B4450"/>
    <w:rsid w:val="007B4FE0"/>
    <w:rsid w:val="007B5272"/>
    <w:rsid w:val="007B5C66"/>
    <w:rsid w:val="007B6641"/>
    <w:rsid w:val="007B680F"/>
    <w:rsid w:val="007B6E9D"/>
    <w:rsid w:val="007B7021"/>
    <w:rsid w:val="007B70B1"/>
    <w:rsid w:val="007B762A"/>
    <w:rsid w:val="007B787C"/>
    <w:rsid w:val="007C0A96"/>
    <w:rsid w:val="007C2244"/>
    <w:rsid w:val="007C2512"/>
    <w:rsid w:val="007C31B1"/>
    <w:rsid w:val="007C3850"/>
    <w:rsid w:val="007C4581"/>
    <w:rsid w:val="007C4950"/>
    <w:rsid w:val="007C5987"/>
    <w:rsid w:val="007C5C5A"/>
    <w:rsid w:val="007C5E2A"/>
    <w:rsid w:val="007C5F48"/>
    <w:rsid w:val="007C64A7"/>
    <w:rsid w:val="007C6906"/>
    <w:rsid w:val="007C6ED5"/>
    <w:rsid w:val="007C6FDF"/>
    <w:rsid w:val="007D0073"/>
    <w:rsid w:val="007D0542"/>
    <w:rsid w:val="007D145F"/>
    <w:rsid w:val="007D1D99"/>
    <w:rsid w:val="007D1F8C"/>
    <w:rsid w:val="007D408E"/>
    <w:rsid w:val="007D4917"/>
    <w:rsid w:val="007D5D6F"/>
    <w:rsid w:val="007D6263"/>
    <w:rsid w:val="007D64AC"/>
    <w:rsid w:val="007D6E12"/>
    <w:rsid w:val="007D7DB9"/>
    <w:rsid w:val="007E0688"/>
    <w:rsid w:val="007E1CEF"/>
    <w:rsid w:val="007E29D3"/>
    <w:rsid w:val="007E4294"/>
    <w:rsid w:val="007E512C"/>
    <w:rsid w:val="007E6DAD"/>
    <w:rsid w:val="007E7157"/>
    <w:rsid w:val="007E77CB"/>
    <w:rsid w:val="007F0A2F"/>
    <w:rsid w:val="007F1A4D"/>
    <w:rsid w:val="007F1C51"/>
    <w:rsid w:val="007F1FF6"/>
    <w:rsid w:val="007F3A9B"/>
    <w:rsid w:val="007F3C80"/>
    <w:rsid w:val="007F4382"/>
    <w:rsid w:val="007F5644"/>
    <w:rsid w:val="007F5ABB"/>
    <w:rsid w:val="007F6B2C"/>
    <w:rsid w:val="007F6CE7"/>
    <w:rsid w:val="007F6E9E"/>
    <w:rsid w:val="0080023A"/>
    <w:rsid w:val="00800582"/>
    <w:rsid w:val="00800C13"/>
    <w:rsid w:val="00800CD0"/>
    <w:rsid w:val="00802471"/>
    <w:rsid w:val="008024C5"/>
    <w:rsid w:val="00802773"/>
    <w:rsid w:val="0080352E"/>
    <w:rsid w:val="00803B88"/>
    <w:rsid w:val="00804B88"/>
    <w:rsid w:val="008053A5"/>
    <w:rsid w:val="00805738"/>
    <w:rsid w:val="00811389"/>
    <w:rsid w:val="00811956"/>
    <w:rsid w:val="00811E3A"/>
    <w:rsid w:val="00812D23"/>
    <w:rsid w:val="00813223"/>
    <w:rsid w:val="0081335F"/>
    <w:rsid w:val="008154A9"/>
    <w:rsid w:val="00815AB3"/>
    <w:rsid w:val="00817069"/>
    <w:rsid w:val="00817703"/>
    <w:rsid w:val="00820882"/>
    <w:rsid w:val="00820977"/>
    <w:rsid w:val="00820CF0"/>
    <w:rsid w:val="0082103F"/>
    <w:rsid w:val="008214BC"/>
    <w:rsid w:val="008221E6"/>
    <w:rsid w:val="0082299D"/>
    <w:rsid w:val="00822FC4"/>
    <w:rsid w:val="00823138"/>
    <w:rsid w:val="00823B50"/>
    <w:rsid w:val="00824D4A"/>
    <w:rsid w:val="00824D77"/>
    <w:rsid w:val="00825531"/>
    <w:rsid w:val="008263D0"/>
    <w:rsid w:val="008277C8"/>
    <w:rsid w:val="00827E72"/>
    <w:rsid w:val="00830119"/>
    <w:rsid w:val="00830490"/>
    <w:rsid w:val="00831409"/>
    <w:rsid w:val="00833FF6"/>
    <w:rsid w:val="00834796"/>
    <w:rsid w:val="0083582D"/>
    <w:rsid w:val="00836D7C"/>
    <w:rsid w:val="00837B4B"/>
    <w:rsid w:val="00840750"/>
    <w:rsid w:val="0084192C"/>
    <w:rsid w:val="00841CA6"/>
    <w:rsid w:val="00842B85"/>
    <w:rsid w:val="008430BD"/>
    <w:rsid w:val="00844486"/>
    <w:rsid w:val="00845E98"/>
    <w:rsid w:val="00846079"/>
    <w:rsid w:val="008467C0"/>
    <w:rsid w:val="00846D5D"/>
    <w:rsid w:val="00847066"/>
    <w:rsid w:val="00847538"/>
    <w:rsid w:val="00847F13"/>
    <w:rsid w:val="00850042"/>
    <w:rsid w:val="008518D6"/>
    <w:rsid w:val="00851D98"/>
    <w:rsid w:val="008524BF"/>
    <w:rsid w:val="00853928"/>
    <w:rsid w:val="00854AB9"/>
    <w:rsid w:val="0085597C"/>
    <w:rsid w:val="00856A49"/>
    <w:rsid w:val="0085709A"/>
    <w:rsid w:val="008572F3"/>
    <w:rsid w:val="00857411"/>
    <w:rsid w:val="008574EB"/>
    <w:rsid w:val="00857BAD"/>
    <w:rsid w:val="0086036E"/>
    <w:rsid w:val="008629C1"/>
    <w:rsid w:val="00862E24"/>
    <w:rsid w:val="00862EB1"/>
    <w:rsid w:val="0086313B"/>
    <w:rsid w:val="00863A6A"/>
    <w:rsid w:val="00863AC5"/>
    <w:rsid w:val="00863BCD"/>
    <w:rsid w:val="0086696F"/>
    <w:rsid w:val="0087129B"/>
    <w:rsid w:val="00871D0B"/>
    <w:rsid w:val="00872458"/>
    <w:rsid w:val="00872D5E"/>
    <w:rsid w:val="00873403"/>
    <w:rsid w:val="00875412"/>
    <w:rsid w:val="0087597C"/>
    <w:rsid w:val="00875AEB"/>
    <w:rsid w:val="00875BB5"/>
    <w:rsid w:val="008772D4"/>
    <w:rsid w:val="00877703"/>
    <w:rsid w:val="00877A72"/>
    <w:rsid w:val="0088120A"/>
    <w:rsid w:val="008828F8"/>
    <w:rsid w:val="00883498"/>
    <w:rsid w:val="00883864"/>
    <w:rsid w:val="008838F3"/>
    <w:rsid w:val="00883F9F"/>
    <w:rsid w:val="00884C98"/>
    <w:rsid w:val="008867B5"/>
    <w:rsid w:val="00890AC2"/>
    <w:rsid w:val="00890D92"/>
    <w:rsid w:val="00891D24"/>
    <w:rsid w:val="00891F28"/>
    <w:rsid w:val="00892DF4"/>
    <w:rsid w:val="00893916"/>
    <w:rsid w:val="00894261"/>
    <w:rsid w:val="00894DFB"/>
    <w:rsid w:val="00896D4A"/>
    <w:rsid w:val="00896EFE"/>
    <w:rsid w:val="0089708A"/>
    <w:rsid w:val="008A0315"/>
    <w:rsid w:val="008A1313"/>
    <w:rsid w:val="008A1BF4"/>
    <w:rsid w:val="008A27BD"/>
    <w:rsid w:val="008A2F1A"/>
    <w:rsid w:val="008A437F"/>
    <w:rsid w:val="008A7869"/>
    <w:rsid w:val="008A79B6"/>
    <w:rsid w:val="008B1A0D"/>
    <w:rsid w:val="008B1CE2"/>
    <w:rsid w:val="008B34C1"/>
    <w:rsid w:val="008B3A4E"/>
    <w:rsid w:val="008B3F87"/>
    <w:rsid w:val="008B419F"/>
    <w:rsid w:val="008B46FE"/>
    <w:rsid w:val="008B4C1A"/>
    <w:rsid w:val="008B535D"/>
    <w:rsid w:val="008B5721"/>
    <w:rsid w:val="008B5EEF"/>
    <w:rsid w:val="008B5F11"/>
    <w:rsid w:val="008B687C"/>
    <w:rsid w:val="008B6F14"/>
    <w:rsid w:val="008B74F4"/>
    <w:rsid w:val="008C043A"/>
    <w:rsid w:val="008C05FD"/>
    <w:rsid w:val="008C07AD"/>
    <w:rsid w:val="008C1248"/>
    <w:rsid w:val="008C1B44"/>
    <w:rsid w:val="008C3889"/>
    <w:rsid w:val="008C4069"/>
    <w:rsid w:val="008C40E4"/>
    <w:rsid w:val="008C490F"/>
    <w:rsid w:val="008C4C62"/>
    <w:rsid w:val="008D0916"/>
    <w:rsid w:val="008D18B3"/>
    <w:rsid w:val="008D2A25"/>
    <w:rsid w:val="008D4020"/>
    <w:rsid w:val="008D4D43"/>
    <w:rsid w:val="008D4EE9"/>
    <w:rsid w:val="008D642D"/>
    <w:rsid w:val="008D6D4B"/>
    <w:rsid w:val="008D6F71"/>
    <w:rsid w:val="008D7DEB"/>
    <w:rsid w:val="008E0001"/>
    <w:rsid w:val="008E04CF"/>
    <w:rsid w:val="008E08A4"/>
    <w:rsid w:val="008E1667"/>
    <w:rsid w:val="008E405A"/>
    <w:rsid w:val="008E55B1"/>
    <w:rsid w:val="008E563C"/>
    <w:rsid w:val="008E595D"/>
    <w:rsid w:val="008E695B"/>
    <w:rsid w:val="008E6DFE"/>
    <w:rsid w:val="008E74E9"/>
    <w:rsid w:val="008F005F"/>
    <w:rsid w:val="008F0255"/>
    <w:rsid w:val="008F0387"/>
    <w:rsid w:val="008F1245"/>
    <w:rsid w:val="008F1A2A"/>
    <w:rsid w:val="008F1B68"/>
    <w:rsid w:val="008F2427"/>
    <w:rsid w:val="008F2E6B"/>
    <w:rsid w:val="008F327D"/>
    <w:rsid w:val="008F3347"/>
    <w:rsid w:val="008F34D6"/>
    <w:rsid w:val="008F3B18"/>
    <w:rsid w:val="008F3EAB"/>
    <w:rsid w:val="008F46C2"/>
    <w:rsid w:val="008F4D05"/>
    <w:rsid w:val="008F580B"/>
    <w:rsid w:val="008F7208"/>
    <w:rsid w:val="0090026C"/>
    <w:rsid w:val="00900AA7"/>
    <w:rsid w:val="00902031"/>
    <w:rsid w:val="00902B14"/>
    <w:rsid w:val="009031F5"/>
    <w:rsid w:val="0090331B"/>
    <w:rsid w:val="0090438C"/>
    <w:rsid w:val="0090481F"/>
    <w:rsid w:val="00904B7F"/>
    <w:rsid w:val="00905F15"/>
    <w:rsid w:val="0090677E"/>
    <w:rsid w:val="0090694B"/>
    <w:rsid w:val="0090799A"/>
    <w:rsid w:val="009109D1"/>
    <w:rsid w:val="00911ED9"/>
    <w:rsid w:val="009122D9"/>
    <w:rsid w:val="009126DA"/>
    <w:rsid w:val="0091295C"/>
    <w:rsid w:val="00913FF2"/>
    <w:rsid w:val="00914044"/>
    <w:rsid w:val="00915DCE"/>
    <w:rsid w:val="00915E75"/>
    <w:rsid w:val="009168B5"/>
    <w:rsid w:val="009172B3"/>
    <w:rsid w:val="00917896"/>
    <w:rsid w:val="009179A8"/>
    <w:rsid w:val="0092042C"/>
    <w:rsid w:val="00920E94"/>
    <w:rsid w:val="0092123F"/>
    <w:rsid w:val="009212AE"/>
    <w:rsid w:val="009218A9"/>
    <w:rsid w:val="00922BD5"/>
    <w:rsid w:val="00922F0E"/>
    <w:rsid w:val="009231A7"/>
    <w:rsid w:val="00924295"/>
    <w:rsid w:val="009250D6"/>
    <w:rsid w:val="00925BDC"/>
    <w:rsid w:val="00927680"/>
    <w:rsid w:val="009276EC"/>
    <w:rsid w:val="00927B06"/>
    <w:rsid w:val="00927EB0"/>
    <w:rsid w:val="0093125D"/>
    <w:rsid w:val="00931346"/>
    <w:rsid w:val="009321DA"/>
    <w:rsid w:val="00933552"/>
    <w:rsid w:val="00933A1B"/>
    <w:rsid w:val="00935043"/>
    <w:rsid w:val="009356C0"/>
    <w:rsid w:val="00935A40"/>
    <w:rsid w:val="00936316"/>
    <w:rsid w:val="009364B8"/>
    <w:rsid w:val="00936581"/>
    <w:rsid w:val="009367D3"/>
    <w:rsid w:val="00940BCF"/>
    <w:rsid w:val="009417FD"/>
    <w:rsid w:val="009418B0"/>
    <w:rsid w:val="00941A6F"/>
    <w:rsid w:val="00942140"/>
    <w:rsid w:val="009423D0"/>
    <w:rsid w:val="00942867"/>
    <w:rsid w:val="009429F0"/>
    <w:rsid w:val="00942A41"/>
    <w:rsid w:val="009455F0"/>
    <w:rsid w:val="00945F55"/>
    <w:rsid w:val="009461EA"/>
    <w:rsid w:val="00946B58"/>
    <w:rsid w:val="00947292"/>
    <w:rsid w:val="00947B3C"/>
    <w:rsid w:val="00950274"/>
    <w:rsid w:val="00950505"/>
    <w:rsid w:val="00952F51"/>
    <w:rsid w:val="00954C74"/>
    <w:rsid w:val="009551A6"/>
    <w:rsid w:val="00955244"/>
    <w:rsid w:val="0095579C"/>
    <w:rsid w:val="009574FB"/>
    <w:rsid w:val="00960D7B"/>
    <w:rsid w:val="00962825"/>
    <w:rsid w:val="009636E9"/>
    <w:rsid w:val="00964F94"/>
    <w:rsid w:val="009666FD"/>
    <w:rsid w:val="00967218"/>
    <w:rsid w:val="00967982"/>
    <w:rsid w:val="00970D02"/>
    <w:rsid w:val="009716D7"/>
    <w:rsid w:val="009724EA"/>
    <w:rsid w:val="00972C23"/>
    <w:rsid w:val="00972F14"/>
    <w:rsid w:val="009734E4"/>
    <w:rsid w:val="009744F3"/>
    <w:rsid w:val="00975D0F"/>
    <w:rsid w:val="00975D50"/>
    <w:rsid w:val="0097614A"/>
    <w:rsid w:val="00976A52"/>
    <w:rsid w:val="0098025A"/>
    <w:rsid w:val="009807EB"/>
    <w:rsid w:val="0098100A"/>
    <w:rsid w:val="00982851"/>
    <w:rsid w:val="00984B64"/>
    <w:rsid w:val="009851F6"/>
    <w:rsid w:val="0098597C"/>
    <w:rsid w:val="00985B6A"/>
    <w:rsid w:val="00986929"/>
    <w:rsid w:val="00986F0B"/>
    <w:rsid w:val="00987BAD"/>
    <w:rsid w:val="00987CD5"/>
    <w:rsid w:val="0099253C"/>
    <w:rsid w:val="0099281F"/>
    <w:rsid w:val="00992EC1"/>
    <w:rsid w:val="009930FA"/>
    <w:rsid w:val="00995927"/>
    <w:rsid w:val="00995EA1"/>
    <w:rsid w:val="00996548"/>
    <w:rsid w:val="00997C6D"/>
    <w:rsid w:val="00997E13"/>
    <w:rsid w:val="009A0306"/>
    <w:rsid w:val="009A0763"/>
    <w:rsid w:val="009A15E5"/>
    <w:rsid w:val="009A19BE"/>
    <w:rsid w:val="009A1B25"/>
    <w:rsid w:val="009A1EFC"/>
    <w:rsid w:val="009A29BD"/>
    <w:rsid w:val="009A2D47"/>
    <w:rsid w:val="009A349F"/>
    <w:rsid w:val="009A365A"/>
    <w:rsid w:val="009A3EF0"/>
    <w:rsid w:val="009A4437"/>
    <w:rsid w:val="009A44DB"/>
    <w:rsid w:val="009A56FC"/>
    <w:rsid w:val="009A61FA"/>
    <w:rsid w:val="009B057A"/>
    <w:rsid w:val="009B0E50"/>
    <w:rsid w:val="009B1209"/>
    <w:rsid w:val="009B196B"/>
    <w:rsid w:val="009B25FF"/>
    <w:rsid w:val="009B3587"/>
    <w:rsid w:val="009B37F9"/>
    <w:rsid w:val="009B4C64"/>
    <w:rsid w:val="009B522D"/>
    <w:rsid w:val="009B5C63"/>
    <w:rsid w:val="009B6058"/>
    <w:rsid w:val="009B737C"/>
    <w:rsid w:val="009B7413"/>
    <w:rsid w:val="009B76DC"/>
    <w:rsid w:val="009B77D8"/>
    <w:rsid w:val="009B7BB5"/>
    <w:rsid w:val="009C07B7"/>
    <w:rsid w:val="009C094C"/>
    <w:rsid w:val="009C0EFB"/>
    <w:rsid w:val="009C1484"/>
    <w:rsid w:val="009C15E8"/>
    <w:rsid w:val="009C186D"/>
    <w:rsid w:val="009C291E"/>
    <w:rsid w:val="009C2B28"/>
    <w:rsid w:val="009C386B"/>
    <w:rsid w:val="009C39AC"/>
    <w:rsid w:val="009C3AB3"/>
    <w:rsid w:val="009C3B53"/>
    <w:rsid w:val="009C4C05"/>
    <w:rsid w:val="009C4DD5"/>
    <w:rsid w:val="009C592C"/>
    <w:rsid w:val="009C63D0"/>
    <w:rsid w:val="009C7260"/>
    <w:rsid w:val="009C7409"/>
    <w:rsid w:val="009D05CB"/>
    <w:rsid w:val="009D06C8"/>
    <w:rsid w:val="009D1167"/>
    <w:rsid w:val="009D2704"/>
    <w:rsid w:val="009D2DCC"/>
    <w:rsid w:val="009D426D"/>
    <w:rsid w:val="009D45E3"/>
    <w:rsid w:val="009D47C3"/>
    <w:rsid w:val="009D4DC3"/>
    <w:rsid w:val="009D539B"/>
    <w:rsid w:val="009D597E"/>
    <w:rsid w:val="009D5E8C"/>
    <w:rsid w:val="009D6E46"/>
    <w:rsid w:val="009D7000"/>
    <w:rsid w:val="009D7561"/>
    <w:rsid w:val="009D7A83"/>
    <w:rsid w:val="009E00DE"/>
    <w:rsid w:val="009E034F"/>
    <w:rsid w:val="009E122F"/>
    <w:rsid w:val="009E192A"/>
    <w:rsid w:val="009E2336"/>
    <w:rsid w:val="009E24E0"/>
    <w:rsid w:val="009E3167"/>
    <w:rsid w:val="009E3233"/>
    <w:rsid w:val="009E4922"/>
    <w:rsid w:val="009E4CA4"/>
    <w:rsid w:val="009E686A"/>
    <w:rsid w:val="009E6967"/>
    <w:rsid w:val="009E756D"/>
    <w:rsid w:val="009E7D6D"/>
    <w:rsid w:val="009E7E38"/>
    <w:rsid w:val="009F05FF"/>
    <w:rsid w:val="009F1410"/>
    <w:rsid w:val="009F1538"/>
    <w:rsid w:val="009F1DC5"/>
    <w:rsid w:val="009F259F"/>
    <w:rsid w:val="009F32EA"/>
    <w:rsid w:val="009F3C06"/>
    <w:rsid w:val="009F3C59"/>
    <w:rsid w:val="009F3E7D"/>
    <w:rsid w:val="009F4AD4"/>
    <w:rsid w:val="009F56E6"/>
    <w:rsid w:val="009F5AB3"/>
    <w:rsid w:val="009F71EE"/>
    <w:rsid w:val="00A0036B"/>
    <w:rsid w:val="00A0043D"/>
    <w:rsid w:val="00A00451"/>
    <w:rsid w:val="00A0059B"/>
    <w:rsid w:val="00A00726"/>
    <w:rsid w:val="00A0085D"/>
    <w:rsid w:val="00A010BC"/>
    <w:rsid w:val="00A0124F"/>
    <w:rsid w:val="00A023B8"/>
    <w:rsid w:val="00A029A6"/>
    <w:rsid w:val="00A04566"/>
    <w:rsid w:val="00A04A37"/>
    <w:rsid w:val="00A056BC"/>
    <w:rsid w:val="00A07369"/>
    <w:rsid w:val="00A07DC4"/>
    <w:rsid w:val="00A10BF3"/>
    <w:rsid w:val="00A10C3A"/>
    <w:rsid w:val="00A115C3"/>
    <w:rsid w:val="00A12AEA"/>
    <w:rsid w:val="00A1339C"/>
    <w:rsid w:val="00A13B1D"/>
    <w:rsid w:val="00A13BC0"/>
    <w:rsid w:val="00A13FC0"/>
    <w:rsid w:val="00A14010"/>
    <w:rsid w:val="00A1539D"/>
    <w:rsid w:val="00A17006"/>
    <w:rsid w:val="00A17C3D"/>
    <w:rsid w:val="00A2032C"/>
    <w:rsid w:val="00A20AFF"/>
    <w:rsid w:val="00A2297A"/>
    <w:rsid w:val="00A248B6"/>
    <w:rsid w:val="00A25AF9"/>
    <w:rsid w:val="00A3022E"/>
    <w:rsid w:val="00A305C9"/>
    <w:rsid w:val="00A30BC8"/>
    <w:rsid w:val="00A317F1"/>
    <w:rsid w:val="00A3230E"/>
    <w:rsid w:val="00A34AF6"/>
    <w:rsid w:val="00A34DD7"/>
    <w:rsid w:val="00A35503"/>
    <w:rsid w:val="00A35E17"/>
    <w:rsid w:val="00A36566"/>
    <w:rsid w:val="00A401C2"/>
    <w:rsid w:val="00A4086E"/>
    <w:rsid w:val="00A428D8"/>
    <w:rsid w:val="00A43719"/>
    <w:rsid w:val="00A43C77"/>
    <w:rsid w:val="00A441B1"/>
    <w:rsid w:val="00A44715"/>
    <w:rsid w:val="00A46157"/>
    <w:rsid w:val="00A46A31"/>
    <w:rsid w:val="00A470CC"/>
    <w:rsid w:val="00A47606"/>
    <w:rsid w:val="00A47E64"/>
    <w:rsid w:val="00A502FC"/>
    <w:rsid w:val="00A50574"/>
    <w:rsid w:val="00A507E3"/>
    <w:rsid w:val="00A50C13"/>
    <w:rsid w:val="00A519FB"/>
    <w:rsid w:val="00A520BB"/>
    <w:rsid w:val="00A5295F"/>
    <w:rsid w:val="00A54796"/>
    <w:rsid w:val="00A551CD"/>
    <w:rsid w:val="00A5600F"/>
    <w:rsid w:val="00A56300"/>
    <w:rsid w:val="00A56796"/>
    <w:rsid w:val="00A56D6E"/>
    <w:rsid w:val="00A56E8D"/>
    <w:rsid w:val="00A617E5"/>
    <w:rsid w:val="00A61984"/>
    <w:rsid w:val="00A61E80"/>
    <w:rsid w:val="00A6273D"/>
    <w:rsid w:val="00A6322E"/>
    <w:rsid w:val="00A64C46"/>
    <w:rsid w:val="00A64DD5"/>
    <w:rsid w:val="00A66289"/>
    <w:rsid w:val="00A6649F"/>
    <w:rsid w:val="00A6787C"/>
    <w:rsid w:val="00A70508"/>
    <w:rsid w:val="00A70D39"/>
    <w:rsid w:val="00A71099"/>
    <w:rsid w:val="00A72EA2"/>
    <w:rsid w:val="00A758BD"/>
    <w:rsid w:val="00A758DA"/>
    <w:rsid w:val="00A75951"/>
    <w:rsid w:val="00A7672B"/>
    <w:rsid w:val="00A77476"/>
    <w:rsid w:val="00A80874"/>
    <w:rsid w:val="00A80955"/>
    <w:rsid w:val="00A80D4B"/>
    <w:rsid w:val="00A81A58"/>
    <w:rsid w:val="00A81AC1"/>
    <w:rsid w:val="00A84AC7"/>
    <w:rsid w:val="00A84DCE"/>
    <w:rsid w:val="00A86407"/>
    <w:rsid w:val="00A86707"/>
    <w:rsid w:val="00A87ABC"/>
    <w:rsid w:val="00A87C70"/>
    <w:rsid w:val="00A90310"/>
    <w:rsid w:val="00A9047E"/>
    <w:rsid w:val="00A91750"/>
    <w:rsid w:val="00A919DC"/>
    <w:rsid w:val="00A91A1D"/>
    <w:rsid w:val="00A91ED1"/>
    <w:rsid w:val="00A92757"/>
    <w:rsid w:val="00A929AA"/>
    <w:rsid w:val="00A92BF3"/>
    <w:rsid w:val="00A94488"/>
    <w:rsid w:val="00A94646"/>
    <w:rsid w:val="00A94CBE"/>
    <w:rsid w:val="00A95216"/>
    <w:rsid w:val="00A95554"/>
    <w:rsid w:val="00A95A72"/>
    <w:rsid w:val="00A96C78"/>
    <w:rsid w:val="00A96CC9"/>
    <w:rsid w:val="00AA0F02"/>
    <w:rsid w:val="00AA16D1"/>
    <w:rsid w:val="00AA176C"/>
    <w:rsid w:val="00AA1837"/>
    <w:rsid w:val="00AA1A93"/>
    <w:rsid w:val="00AA2BE4"/>
    <w:rsid w:val="00AA3798"/>
    <w:rsid w:val="00AA565E"/>
    <w:rsid w:val="00AA5963"/>
    <w:rsid w:val="00AA5A1D"/>
    <w:rsid w:val="00AA64C6"/>
    <w:rsid w:val="00AA6ABC"/>
    <w:rsid w:val="00AA733E"/>
    <w:rsid w:val="00AA7C0A"/>
    <w:rsid w:val="00AB10F0"/>
    <w:rsid w:val="00AB21D2"/>
    <w:rsid w:val="00AB23A6"/>
    <w:rsid w:val="00AB2CEA"/>
    <w:rsid w:val="00AB3723"/>
    <w:rsid w:val="00AB405D"/>
    <w:rsid w:val="00AB5846"/>
    <w:rsid w:val="00AB5BD9"/>
    <w:rsid w:val="00AB5CE2"/>
    <w:rsid w:val="00AB6F9E"/>
    <w:rsid w:val="00AB7C9B"/>
    <w:rsid w:val="00AC09AE"/>
    <w:rsid w:val="00AC0B76"/>
    <w:rsid w:val="00AC2582"/>
    <w:rsid w:val="00AC3767"/>
    <w:rsid w:val="00AC40FD"/>
    <w:rsid w:val="00AC435D"/>
    <w:rsid w:val="00AC442C"/>
    <w:rsid w:val="00AC514B"/>
    <w:rsid w:val="00AC5546"/>
    <w:rsid w:val="00AC6E57"/>
    <w:rsid w:val="00AC7C88"/>
    <w:rsid w:val="00AC7F26"/>
    <w:rsid w:val="00AD10F8"/>
    <w:rsid w:val="00AD254E"/>
    <w:rsid w:val="00AD2FF1"/>
    <w:rsid w:val="00AD38F5"/>
    <w:rsid w:val="00AD41B2"/>
    <w:rsid w:val="00AD4F13"/>
    <w:rsid w:val="00AD5940"/>
    <w:rsid w:val="00AD60AC"/>
    <w:rsid w:val="00AD7C5B"/>
    <w:rsid w:val="00AE0834"/>
    <w:rsid w:val="00AE0DB0"/>
    <w:rsid w:val="00AE12CC"/>
    <w:rsid w:val="00AE24B0"/>
    <w:rsid w:val="00AE34EA"/>
    <w:rsid w:val="00AE5459"/>
    <w:rsid w:val="00AE5F87"/>
    <w:rsid w:val="00AE6193"/>
    <w:rsid w:val="00AE78A0"/>
    <w:rsid w:val="00AE7CC6"/>
    <w:rsid w:val="00AE7D7D"/>
    <w:rsid w:val="00AF0BAF"/>
    <w:rsid w:val="00AF0EC7"/>
    <w:rsid w:val="00AF11F0"/>
    <w:rsid w:val="00AF174F"/>
    <w:rsid w:val="00AF2B42"/>
    <w:rsid w:val="00AF3852"/>
    <w:rsid w:val="00AF3C60"/>
    <w:rsid w:val="00AF3CB1"/>
    <w:rsid w:val="00AF4FC4"/>
    <w:rsid w:val="00AF69F7"/>
    <w:rsid w:val="00AF7B91"/>
    <w:rsid w:val="00B00680"/>
    <w:rsid w:val="00B00965"/>
    <w:rsid w:val="00B01712"/>
    <w:rsid w:val="00B01895"/>
    <w:rsid w:val="00B01DD4"/>
    <w:rsid w:val="00B025F8"/>
    <w:rsid w:val="00B02E9C"/>
    <w:rsid w:val="00B03487"/>
    <w:rsid w:val="00B046B2"/>
    <w:rsid w:val="00B0523E"/>
    <w:rsid w:val="00B05880"/>
    <w:rsid w:val="00B05AE2"/>
    <w:rsid w:val="00B0600A"/>
    <w:rsid w:val="00B0615B"/>
    <w:rsid w:val="00B0634A"/>
    <w:rsid w:val="00B0685A"/>
    <w:rsid w:val="00B07267"/>
    <w:rsid w:val="00B07F5B"/>
    <w:rsid w:val="00B10D25"/>
    <w:rsid w:val="00B11313"/>
    <w:rsid w:val="00B11BE1"/>
    <w:rsid w:val="00B1396A"/>
    <w:rsid w:val="00B151AB"/>
    <w:rsid w:val="00B179CF"/>
    <w:rsid w:val="00B17A39"/>
    <w:rsid w:val="00B20247"/>
    <w:rsid w:val="00B21316"/>
    <w:rsid w:val="00B21DF3"/>
    <w:rsid w:val="00B21E36"/>
    <w:rsid w:val="00B226EF"/>
    <w:rsid w:val="00B23348"/>
    <w:rsid w:val="00B23430"/>
    <w:rsid w:val="00B236F1"/>
    <w:rsid w:val="00B2447F"/>
    <w:rsid w:val="00B271E0"/>
    <w:rsid w:val="00B27428"/>
    <w:rsid w:val="00B30437"/>
    <w:rsid w:val="00B327CD"/>
    <w:rsid w:val="00B32DF8"/>
    <w:rsid w:val="00B34162"/>
    <w:rsid w:val="00B3536A"/>
    <w:rsid w:val="00B3666A"/>
    <w:rsid w:val="00B36732"/>
    <w:rsid w:val="00B3682B"/>
    <w:rsid w:val="00B3683C"/>
    <w:rsid w:val="00B36D65"/>
    <w:rsid w:val="00B40A52"/>
    <w:rsid w:val="00B422B2"/>
    <w:rsid w:val="00B42371"/>
    <w:rsid w:val="00B44151"/>
    <w:rsid w:val="00B4498C"/>
    <w:rsid w:val="00B44ACE"/>
    <w:rsid w:val="00B45200"/>
    <w:rsid w:val="00B45351"/>
    <w:rsid w:val="00B45870"/>
    <w:rsid w:val="00B4666E"/>
    <w:rsid w:val="00B469A1"/>
    <w:rsid w:val="00B47E42"/>
    <w:rsid w:val="00B52F3C"/>
    <w:rsid w:val="00B533DE"/>
    <w:rsid w:val="00B53DAC"/>
    <w:rsid w:val="00B54537"/>
    <w:rsid w:val="00B55849"/>
    <w:rsid w:val="00B55997"/>
    <w:rsid w:val="00B55FE3"/>
    <w:rsid w:val="00B567B1"/>
    <w:rsid w:val="00B56E00"/>
    <w:rsid w:val="00B57011"/>
    <w:rsid w:val="00B570BF"/>
    <w:rsid w:val="00B576FA"/>
    <w:rsid w:val="00B5799C"/>
    <w:rsid w:val="00B60F4C"/>
    <w:rsid w:val="00B6131A"/>
    <w:rsid w:val="00B6137B"/>
    <w:rsid w:val="00B61650"/>
    <w:rsid w:val="00B623DD"/>
    <w:rsid w:val="00B62CE6"/>
    <w:rsid w:val="00B63035"/>
    <w:rsid w:val="00B64645"/>
    <w:rsid w:val="00B65B14"/>
    <w:rsid w:val="00B65DCC"/>
    <w:rsid w:val="00B662A5"/>
    <w:rsid w:val="00B66322"/>
    <w:rsid w:val="00B66FC1"/>
    <w:rsid w:val="00B70E42"/>
    <w:rsid w:val="00B7159B"/>
    <w:rsid w:val="00B71A5D"/>
    <w:rsid w:val="00B71F1A"/>
    <w:rsid w:val="00B7238B"/>
    <w:rsid w:val="00B723D6"/>
    <w:rsid w:val="00B729FF"/>
    <w:rsid w:val="00B73712"/>
    <w:rsid w:val="00B737B5"/>
    <w:rsid w:val="00B76495"/>
    <w:rsid w:val="00B76555"/>
    <w:rsid w:val="00B7760C"/>
    <w:rsid w:val="00B7799F"/>
    <w:rsid w:val="00B80EC8"/>
    <w:rsid w:val="00B81154"/>
    <w:rsid w:val="00B8196D"/>
    <w:rsid w:val="00B81BC0"/>
    <w:rsid w:val="00B81C1A"/>
    <w:rsid w:val="00B82447"/>
    <w:rsid w:val="00B82660"/>
    <w:rsid w:val="00B829E1"/>
    <w:rsid w:val="00B8377E"/>
    <w:rsid w:val="00B843CF"/>
    <w:rsid w:val="00B84C6D"/>
    <w:rsid w:val="00B84D2B"/>
    <w:rsid w:val="00B85192"/>
    <w:rsid w:val="00B85241"/>
    <w:rsid w:val="00B86166"/>
    <w:rsid w:val="00B9064B"/>
    <w:rsid w:val="00B919FE"/>
    <w:rsid w:val="00B92CB0"/>
    <w:rsid w:val="00B92E33"/>
    <w:rsid w:val="00B93A1A"/>
    <w:rsid w:val="00B9402B"/>
    <w:rsid w:val="00B94CEC"/>
    <w:rsid w:val="00B9709F"/>
    <w:rsid w:val="00B9799F"/>
    <w:rsid w:val="00B97A2C"/>
    <w:rsid w:val="00B97C98"/>
    <w:rsid w:val="00BA0194"/>
    <w:rsid w:val="00BA0D49"/>
    <w:rsid w:val="00BA1256"/>
    <w:rsid w:val="00BA145C"/>
    <w:rsid w:val="00BA169C"/>
    <w:rsid w:val="00BA1BC9"/>
    <w:rsid w:val="00BA221D"/>
    <w:rsid w:val="00BA2EB9"/>
    <w:rsid w:val="00BA35B8"/>
    <w:rsid w:val="00BA3F9E"/>
    <w:rsid w:val="00BA57AE"/>
    <w:rsid w:val="00BA5FCF"/>
    <w:rsid w:val="00BA63D6"/>
    <w:rsid w:val="00BA7BBB"/>
    <w:rsid w:val="00BB001A"/>
    <w:rsid w:val="00BB0B1F"/>
    <w:rsid w:val="00BB1554"/>
    <w:rsid w:val="00BB20AA"/>
    <w:rsid w:val="00BB21FF"/>
    <w:rsid w:val="00BB27D3"/>
    <w:rsid w:val="00BB2E25"/>
    <w:rsid w:val="00BB2FFA"/>
    <w:rsid w:val="00BB3609"/>
    <w:rsid w:val="00BB3A9D"/>
    <w:rsid w:val="00BB3B9B"/>
    <w:rsid w:val="00BB3CBA"/>
    <w:rsid w:val="00BB3E17"/>
    <w:rsid w:val="00BB3EAA"/>
    <w:rsid w:val="00BB4369"/>
    <w:rsid w:val="00BB4831"/>
    <w:rsid w:val="00BB51AA"/>
    <w:rsid w:val="00BB5338"/>
    <w:rsid w:val="00BB554C"/>
    <w:rsid w:val="00BB657A"/>
    <w:rsid w:val="00BB7365"/>
    <w:rsid w:val="00BB779F"/>
    <w:rsid w:val="00BC06BE"/>
    <w:rsid w:val="00BC08FC"/>
    <w:rsid w:val="00BC0B18"/>
    <w:rsid w:val="00BC1B4C"/>
    <w:rsid w:val="00BC1C14"/>
    <w:rsid w:val="00BC1D8F"/>
    <w:rsid w:val="00BC41A6"/>
    <w:rsid w:val="00BC5D70"/>
    <w:rsid w:val="00BC6551"/>
    <w:rsid w:val="00BC6EC6"/>
    <w:rsid w:val="00BC7113"/>
    <w:rsid w:val="00BD08D3"/>
    <w:rsid w:val="00BD1E20"/>
    <w:rsid w:val="00BD2928"/>
    <w:rsid w:val="00BD2C58"/>
    <w:rsid w:val="00BD657C"/>
    <w:rsid w:val="00BD72B0"/>
    <w:rsid w:val="00BD79BA"/>
    <w:rsid w:val="00BE0A2C"/>
    <w:rsid w:val="00BE1795"/>
    <w:rsid w:val="00BE1AC2"/>
    <w:rsid w:val="00BE1B49"/>
    <w:rsid w:val="00BE3CB4"/>
    <w:rsid w:val="00BE41C0"/>
    <w:rsid w:val="00BE4960"/>
    <w:rsid w:val="00BE629C"/>
    <w:rsid w:val="00BE6C18"/>
    <w:rsid w:val="00BE7B78"/>
    <w:rsid w:val="00BF050A"/>
    <w:rsid w:val="00BF1445"/>
    <w:rsid w:val="00BF1D55"/>
    <w:rsid w:val="00BF24AD"/>
    <w:rsid w:val="00BF430C"/>
    <w:rsid w:val="00BF47A0"/>
    <w:rsid w:val="00BF4A32"/>
    <w:rsid w:val="00BF56DA"/>
    <w:rsid w:val="00BF619A"/>
    <w:rsid w:val="00BF68DB"/>
    <w:rsid w:val="00BF6E24"/>
    <w:rsid w:val="00BF7945"/>
    <w:rsid w:val="00BF7EBE"/>
    <w:rsid w:val="00C02B6D"/>
    <w:rsid w:val="00C039FA"/>
    <w:rsid w:val="00C0563D"/>
    <w:rsid w:val="00C05770"/>
    <w:rsid w:val="00C05789"/>
    <w:rsid w:val="00C0669C"/>
    <w:rsid w:val="00C06973"/>
    <w:rsid w:val="00C069CD"/>
    <w:rsid w:val="00C06E81"/>
    <w:rsid w:val="00C10688"/>
    <w:rsid w:val="00C10708"/>
    <w:rsid w:val="00C117FF"/>
    <w:rsid w:val="00C119E3"/>
    <w:rsid w:val="00C11A53"/>
    <w:rsid w:val="00C125E8"/>
    <w:rsid w:val="00C14030"/>
    <w:rsid w:val="00C1510D"/>
    <w:rsid w:val="00C15B15"/>
    <w:rsid w:val="00C15F97"/>
    <w:rsid w:val="00C16D5F"/>
    <w:rsid w:val="00C20533"/>
    <w:rsid w:val="00C20AB1"/>
    <w:rsid w:val="00C20F91"/>
    <w:rsid w:val="00C22777"/>
    <w:rsid w:val="00C232D5"/>
    <w:rsid w:val="00C23415"/>
    <w:rsid w:val="00C23817"/>
    <w:rsid w:val="00C2386C"/>
    <w:rsid w:val="00C25F9A"/>
    <w:rsid w:val="00C26DAC"/>
    <w:rsid w:val="00C26DDF"/>
    <w:rsid w:val="00C270E9"/>
    <w:rsid w:val="00C27662"/>
    <w:rsid w:val="00C27B00"/>
    <w:rsid w:val="00C30926"/>
    <w:rsid w:val="00C3176E"/>
    <w:rsid w:val="00C31BA4"/>
    <w:rsid w:val="00C3268C"/>
    <w:rsid w:val="00C32982"/>
    <w:rsid w:val="00C3304D"/>
    <w:rsid w:val="00C33A36"/>
    <w:rsid w:val="00C33EAE"/>
    <w:rsid w:val="00C34142"/>
    <w:rsid w:val="00C3619F"/>
    <w:rsid w:val="00C36B77"/>
    <w:rsid w:val="00C3701C"/>
    <w:rsid w:val="00C3775E"/>
    <w:rsid w:val="00C378A1"/>
    <w:rsid w:val="00C41110"/>
    <w:rsid w:val="00C41D9A"/>
    <w:rsid w:val="00C430E9"/>
    <w:rsid w:val="00C4341E"/>
    <w:rsid w:val="00C441BA"/>
    <w:rsid w:val="00C450DF"/>
    <w:rsid w:val="00C4588A"/>
    <w:rsid w:val="00C46684"/>
    <w:rsid w:val="00C46B09"/>
    <w:rsid w:val="00C50930"/>
    <w:rsid w:val="00C5160E"/>
    <w:rsid w:val="00C51F63"/>
    <w:rsid w:val="00C5263D"/>
    <w:rsid w:val="00C52EEA"/>
    <w:rsid w:val="00C530E4"/>
    <w:rsid w:val="00C5360C"/>
    <w:rsid w:val="00C54358"/>
    <w:rsid w:val="00C54698"/>
    <w:rsid w:val="00C54B48"/>
    <w:rsid w:val="00C54CBE"/>
    <w:rsid w:val="00C54DF3"/>
    <w:rsid w:val="00C55DB6"/>
    <w:rsid w:val="00C56090"/>
    <w:rsid w:val="00C56248"/>
    <w:rsid w:val="00C56D58"/>
    <w:rsid w:val="00C63A8B"/>
    <w:rsid w:val="00C659CC"/>
    <w:rsid w:val="00C65E00"/>
    <w:rsid w:val="00C66069"/>
    <w:rsid w:val="00C664C0"/>
    <w:rsid w:val="00C671DE"/>
    <w:rsid w:val="00C67C84"/>
    <w:rsid w:val="00C70705"/>
    <w:rsid w:val="00C7094E"/>
    <w:rsid w:val="00C7103A"/>
    <w:rsid w:val="00C72EC6"/>
    <w:rsid w:val="00C730EC"/>
    <w:rsid w:val="00C74146"/>
    <w:rsid w:val="00C7510C"/>
    <w:rsid w:val="00C76D6A"/>
    <w:rsid w:val="00C7740B"/>
    <w:rsid w:val="00C83BA8"/>
    <w:rsid w:val="00C84691"/>
    <w:rsid w:val="00C8759F"/>
    <w:rsid w:val="00C906CB"/>
    <w:rsid w:val="00C9087C"/>
    <w:rsid w:val="00C91014"/>
    <w:rsid w:val="00C91548"/>
    <w:rsid w:val="00C915A6"/>
    <w:rsid w:val="00C919C6"/>
    <w:rsid w:val="00C9266C"/>
    <w:rsid w:val="00C938D2"/>
    <w:rsid w:val="00C946CA"/>
    <w:rsid w:val="00C94702"/>
    <w:rsid w:val="00C94C2D"/>
    <w:rsid w:val="00C94F77"/>
    <w:rsid w:val="00C95F27"/>
    <w:rsid w:val="00C96561"/>
    <w:rsid w:val="00C9678A"/>
    <w:rsid w:val="00CA06D0"/>
    <w:rsid w:val="00CA0710"/>
    <w:rsid w:val="00CA0B23"/>
    <w:rsid w:val="00CA0BFC"/>
    <w:rsid w:val="00CA15F2"/>
    <w:rsid w:val="00CA1C8F"/>
    <w:rsid w:val="00CA296A"/>
    <w:rsid w:val="00CA31C6"/>
    <w:rsid w:val="00CA355D"/>
    <w:rsid w:val="00CA4352"/>
    <w:rsid w:val="00CA491C"/>
    <w:rsid w:val="00CA5715"/>
    <w:rsid w:val="00CA58D4"/>
    <w:rsid w:val="00CA592C"/>
    <w:rsid w:val="00CA7CBD"/>
    <w:rsid w:val="00CB05FB"/>
    <w:rsid w:val="00CB0BBF"/>
    <w:rsid w:val="00CB0C60"/>
    <w:rsid w:val="00CB174A"/>
    <w:rsid w:val="00CB1F39"/>
    <w:rsid w:val="00CB36C0"/>
    <w:rsid w:val="00CB4531"/>
    <w:rsid w:val="00CB5519"/>
    <w:rsid w:val="00CB7E7E"/>
    <w:rsid w:val="00CC0A03"/>
    <w:rsid w:val="00CC0C8C"/>
    <w:rsid w:val="00CC0DF3"/>
    <w:rsid w:val="00CC2376"/>
    <w:rsid w:val="00CC387F"/>
    <w:rsid w:val="00CC3BB9"/>
    <w:rsid w:val="00CC3DF9"/>
    <w:rsid w:val="00CC576F"/>
    <w:rsid w:val="00CC7BCA"/>
    <w:rsid w:val="00CD0B35"/>
    <w:rsid w:val="00CD1044"/>
    <w:rsid w:val="00CD2464"/>
    <w:rsid w:val="00CD2A1B"/>
    <w:rsid w:val="00CD30AF"/>
    <w:rsid w:val="00CD32D5"/>
    <w:rsid w:val="00CD4BE4"/>
    <w:rsid w:val="00CD4E38"/>
    <w:rsid w:val="00CD5E2C"/>
    <w:rsid w:val="00CD6510"/>
    <w:rsid w:val="00CD690A"/>
    <w:rsid w:val="00CD70EA"/>
    <w:rsid w:val="00CE1728"/>
    <w:rsid w:val="00CE1C30"/>
    <w:rsid w:val="00CE29C4"/>
    <w:rsid w:val="00CE3DAC"/>
    <w:rsid w:val="00CE43AF"/>
    <w:rsid w:val="00CE4976"/>
    <w:rsid w:val="00CE53ED"/>
    <w:rsid w:val="00CE63F2"/>
    <w:rsid w:val="00CE7567"/>
    <w:rsid w:val="00CF0645"/>
    <w:rsid w:val="00CF09DE"/>
    <w:rsid w:val="00CF12A8"/>
    <w:rsid w:val="00CF1BD8"/>
    <w:rsid w:val="00CF41F1"/>
    <w:rsid w:val="00CF469E"/>
    <w:rsid w:val="00CF494D"/>
    <w:rsid w:val="00CF5EEC"/>
    <w:rsid w:val="00CF6A9A"/>
    <w:rsid w:val="00CF7623"/>
    <w:rsid w:val="00CF7C29"/>
    <w:rsid w:val="00D0166D"/>
    <w:rsid w:val="00D02374"/>
    <w:rsid w:val="00D02FB6"/>
    <w:rsid w:val="00D0325A"/>
    <w:rsid w:val="00D036B8"/>
    <w:rsid w:val="00D03ABD"/>
    <w:rsid w:val="00D03B2E"/>
    <w:rsid w:val="00D04717"/>
    <w:rsid w:val="00D04862"/>
    <w:rsid w:val="00D05FCD"/>
    <w:rsid w:val="00D06C57"/>
    <w:rsid w:val="00D07788"/>
    <w:rsid w:val="00D07853"/>
    <w:rsid w:val="00D10D01"/>
    <w:rsid w:val="00D1232D"/>
    <w:rsid w:val="00D12497"/>
    <w:rsid w:val="00D125BC"/>
    <w:rsid w:val="00D13689"/>
    <w:rsid w:val="00D1373D"/>
    <w:rsid w:val="00D1469D"/>
    <w:rsid w:val="00D15141"/>
    <w:rsid w:val="00D15239"/>
    <w:rsid w:val="00D16902"/>
    <w:rsid w:val="00D16D7A"/>
    <w:rsid w:val="00D17104"/>
    <w:rsid w:val="00D17636"/>
    <w:rsid w:val="00D17F5E"/>
    <w:rsid w:val="00D203EE"/>
    <w:rsid w:val="00D20442"/>
    <w:rsid w:val="00D206CA"/>
    <w:rsid w:val="00D208E9"/>
    <w:rsid w:val="00D21567"/>
    <w:rsid w:val="00D22D5A"/>
    <w:rsid w:val="00D23DDA"/>
    <w:rsid w:val="00D23EB5"/>
    <w:rsid w:val="00D25C6B"/>
    <w:rsid w:val="00D26001"/>
    <w:rsid w:val="00D2603F"/>
    <w:rsid w:val="00D262D6"/>
    <w:rsid w:val="00D26E94"/>
    <w:rsid w:val="00D26FE8"/>
    <w:rsid w:val="00D270DE"/>
    <w:rsid w:val="00D2721B"/>
    <w:rsid w:val="00D276A4"/>
    <w:rsid w:val="00D31242"/>
    <w:rsid w:val="00D32003"/>
    <w:rsid w:val="00D32288"/>
    <w:rsid w:val="00D33018"/>
    <w:rsid w:val="00D3305C"/>
    <w:rsid w:val="00D3352D"/>
    <w:rsid w:val="00D3496D"/>
    <w:rsid w:val="00D34C29"/>
    <w:rsid w:val="00D3659A"/>
    <w:rsid w:val="00D40D24"/>
    <w:rsid w:val="00D4139E"/>
    <w:rsid w:val="00D417DD"/>
    <w:rsid w:val="00D41CBA"/>
    <w:rsid w:val="00D42567"/>
    <w:rsid w:val="00D42DEF"/>
    <w:rsid w:val="00D430BC"/>
    <w:rsid w:val="00D4487D"/>
    <w:rsid w:val="00D4502A"/>
    <w:rsid w:val="00D452CC"/>
    <w:rsid w:val="00D45B8B"/>
    <w:rsid w:val="00D46848"/>
    <w:rsid w:val="00D469F7"/>
    <w:rsid w:val="00D46EEB"/>
    <w:rsid w:val="00D4702D"/>
    <w:rsid w:val="00D5017D"/>
    <w:rsid w:val="00D512D9"/>
    <w:rsid w:val="00D515C0"/>
    <w:rsid w:val="00D52EFE"/>
    <w:rsid w:val="00D5449B"/>
    <w:rsid w:val="00D55242"/>
    <w:rsid w:val="00D56241"/>
    <w:rsid w:val="00D57824"/>
    <w:rsid w:val="00D57B81"/>
    <w:rsid w:val="00D57BBB"/>
    <w:rsid w:val="00D61BCE"/>
    <w:rsid w:val="00D62399"/>
    <w:rsid w:val="00D63483"/>
    <w:rsid w:val="00D63712"/>
    <w:rsid w:val="00D63740"/>
    <w:rsid w:val="00D63FE3"/>
    <w:rsid w:val="00D64401"/>
    <w:rsid w:val="00D64955"/>
    <w:rsid w:val="00D64C6F"/>
    <w:rsid w:val="00D653E1"/>
    <w:rsid w:val="00D65724"/>
    <w:rsid w:val="00D66529"/>
    <w:rsid w:val="00D66ECE"/>
    <w:rsid w:val="00D67757"/>
    <w:rsid w:val="00D67B4B"/>
    <w:rsid w:val="00D71021"/>
    <w:rsid w:val="00D71418"/>
    <w:rsid w:val="00D71885"/>
    <w:rsid w:val="00D72271"/>
    <w:rsid w:val="00D72384"/>
    <w:rsid w:val="00D7459C"/>
    <w:rsid w:val="00D747FE"/>
    <w:rsid w:val="00D76227"/>
    <w:rsid w:val="00D7648B"/>
    <w:rsid w:val="00D77425"/>
    <w:rsid w:val="00D77589"/>
    <w:rsid w:val="00D77B0F"/>
    <w:rsid w:val="00D814D2"/>
    <w:rsid w:val="00D825E2"/>
    <w:rsid w:val="00D82D63"/>
    <w:rsid w:val="00D83044"/>
    <w:rsid w:val="00D84243"/>
    <w:rsid w:val="00D8594A"/>
    <w:rsid w:val="00D85A9F"/>
    <w:rsid w:val="00D8707F"/>
    <w:rsid w:val="00D90285"/>
    <w:rsid w:val="00D90DE2"/>
    <w:rsid w:val="00D9299C"/>
    <w:rsid w:val="00D92DAC"/>
    <w:rsid w:val="00D9318E"/>
    <w:rsid w:val="00D93739"/>
    <w:rsid w:val="00D94A95"/>
    <w:rsid w:val="00D94B4C"/>
    <w:rsid w:val="00D95149"/>
    <w:rsid w:val="00D955F1"/>
    <w:rsid w:val="00D95616"/>
    <w:rsid w:val="00D96705"/>
    <w:rsid w:val="00D97FBF"/>
    <w:rsid w:val="00DA0512"/>
    <w:rsid w:val="00DA0BCD"/>
    <w:rsid w:val="00DA1887"/>
    <w:rsid w:val="00DA1DA2"/>
    <w:rsid w:val="00DA2E73"/>
    <w:rsid w:val="00DA3B45"/>
    <w:rsid w:val="00DA49BA"/>
    <w:rsid w:val="00DA6209"/>
    <w:rsid w:val="00DA625D"/>
    <w:rsid w:val="00DA6B69"/>
    <w:rsid w:val="00DA7579"/>
    <w:rsid w:val="00DA7858"/>
    <w:rsid w:val="00DB0AFE"/>
    <w:rsid w:val="00DB26D9"/>
    <w:rsid w:val="00DB28D1"/>
    <w:rsid w:val="00DB34F6"/>
    <w:rsid w:val="00DB3C01"/>
    <w:rsid w:val="00DB4031"/>
    <w:rsid w:val="00DB570C"/>
    <w:rsid w:val="00DB6E34"/>
    <w:rsid w:val="00DB715C"/>
    <w:rsid w:val="00DC05AC"/>
    <w:rsid w:val="00DC2F3F"/>
    <w:rsid w:val="00DC3050"/>
    <w:rsid w:val="00DC3A4B"/>
    <w:rsid w:val="00DC4567"/>
    <w:rsid w:val="00DC4898"/>
    <w:rsid w:val="00DC4A75"/>
    <w:rsid w:val="00DC4B00"/>
    <w:rsid w:val="00DC4E32"/>
    <w:rsid w:val="00DC5659"/>
    <w:rsid w:val="00DC60DD"/>
    <w:rsid w:val="00DD000B"/>
    <w:rsid w:val="00DD166E"/>
    <w:rsid w:val="00DD18D6"/>
    <w:rsid w:val="00DD1E5E"/>
    <w:rsid w:val="00DD2119"/>
    <w:rsid w:val="00DD23BA"/>
    <w:rsid w:val="00DD2797"/>
    <w:rsid w:val="00DD3772"/>
    <w:rsid w:val="00DD45D1"/>
    <w:rsid w:val="00DD4CBC"/>
    <w:rsid w:val="00DD5253"/>
    <w:rsid w:val="00DD59E3"/>
    <w:rsid w:val="00DD6595"/>
    <w:rsid w:val="00DD6921"/>
    <w:rsid w:val="00DD6B8D"/>
    <w:rsid w:val="00DD7783"/>
    <w:rsid w:val="00DD7B81"/>
    <w:rsid w:val="00DE018C"/>
    <w:rsid w:val="00DE0BED"/>
    <w:rsid w:val="00DE1CD8"/>
    <w:rsid w:val="00DE1F7B"/>
    <w:rsid w:val="00DE2028"/>
    <w:rsid w:val="00DE279E"/>
    <w:rsid w:val="00DE4C83"/>
    <w:rsid w:val="00DE554D"/>
    <w:rsid w:val="00DE685E"/>
    <w:rsid w:val="00DE766C"/>
    <w:rsid w:val="00DE795C"/>
    <w:rsid w:val="00DF049D"/>
    <w:rsid w:val="00DF070A"/>
    <w:rsid w:val="00DF0EBC"/>
    <w:rsid w:val="00DF12A4"/>
    <w:rsid w:val="00DF2380"/>
    <w:rsid w:val="00DF29E5"/>
    <w:rsid w:val="00DF2B62"/>
    <w:rsid w:val="00DF37E9"/>
    <w:rsid w:val="00DF3F30"/>
    <w:rsid w:val="00DF4537"/>
    <w:rsid w:val="00DF4925"/>
    <w:rsid w:val="00DF4DAC"/>
    <w:rsid w:val="00DF6722"/>
    <w:rsid w:val="00DF692B"/>
    <w:rsid w:val="00DF74E6"/>
    <w:rsid w:val="00DF7DC0"/>
    <w:rsid w:val="00E00777"/>
    <w:rsid w:val="00E00C54"/>
    <w:rsid w:val="00E0150C"/>
    <w:rsid w:val="00E031BE"/>
    <w:rsid w:val="00E03A44"/>
    <w:rsid w:val="00E044DC"/>
    <w:rsid w:val="00E04A83"/>
    <w:rsid w:val="00E056C3"/>
    <w:rsid w:val="00E05807"/>
    <w:rsid w:val="00E06B1D"/>
    <w:rsid w:val="00E07961"/>
    <w:rsid w:val="00E07975"/>
    <w:rsid w:val="00E10F20"/>
    <w:rsid w:val="00E11999"/>
    <w:rsid w:val="00E123D4"/>
    <w:rsid w:val="00E1334E"/>
    <w:rsid w:val="00E13B5E"/>
    <w:rsid w:val="00E13C8F"/>
    <w:rsid w:val="00E13CBE"/>
    <w:rsid w:val="00E13D19"/>
    <w:rsid w:val="00E14296"/>
    <w:rsid w:val="00E14BEF"/>
    <w:rsid w:val="00E14FDB"/>
    <w:rsid w:val="00E153C1"/>
    <w:rsid w:val="00E153C8"/>
    <w:rsid w:val="00E15DD8"/>
    <w:rsid w:val="00E16873"/>
    <w:rsid w:val="00E17021"/>
    <w:rsid w:val="00E17167"/>
    <w:rsid w:val="00E17A73"/>
    <w:rsid w:val="00E2154D"/>
    <w:rsid w:val="00E21866"/>
    <w:rsid w:val="00E2197D"/>
    <w:rsid w:val="00E21B47"/>
    <w:rsid w:val="00E222C2"/>
    <w:rsid w:val="00E22B0F"/>
    <w:rsid w:val="00E22D2B"/>
    <w:rsid w:val="00E22D55"/>
    <w:rsid w:val="00E2331E"/>
    <w:rsid w:val="00E23CB2"/>
    <w:rsid w:val="00E23D12"/>
    <w:rsid w:val="00E243F5"/>
    <w:rsid w:val="00E24555"/>
    <w:rsid w:val="00E26007"/>
    <w:rsid w:val="00E265DA"/>
    <w:rsid w:val="00E26F67"/>
    <w:rsid w:val="00E278FD"/>
    <w:rsid w:val="00E27AD8"/>
    <w:rsid w:val="00E30C60"/>
    <w:rsid w:val="00E3149F"/>
    <w:rsid w:val="00E3171D"/>
    <w:rsid w:val="00E31F6F"/>
    <w:rsid w:val="00E32D5F"/>
    <w:rsid w:val="00E33D4C"/>
    <w:rsid w:val="00E344FC"/>
    <w:rsid w:val="00E3534A"/>
    <w:rsid w:val="00E35646"/>
    <w:rsid w:val="00E36492"/>
    <w:rsid w:val="00E371B0"/>
    <w:rsid w:val="00E40188"/>
    <w:rsid w:val="00E405F8"/>
    <w:rsid w:val="00E40C5A"/>
    <w:rsid w:val="00E40EE2"/>
    <w:rsid w:val="00E41477"/>
    <w:rsid w:val="00E43BE7"/>
    <w:rsid w:val="00E44B7E"/>
    <w:rsid w:val="00E45618"/>
    <w:rsid w:val="00E45A9A"/>
    <w:rsid w:val="00E45DF7"/>
    <w:rsid w:val="00E46A53"/>
    <w:rsid w:val="00E5014C"/>
    <w:rsid w:val="00E51D5E"/>
    <w:rsid w:val="00E520FD"/>
    <w:rsid w:val="00E52508"/>
    <w:rsid w:val="00E535E5"/>
    <w:rsid w:val="00E54773"/>
    <w:rsid w:val="00E5560C"/>
    <w:rsid w:val="00E56011"/>
    <w:rsid w:val="00E568E5"/>
    <w:rsid w:val="00E57B69"/>
    <w:rsid w:val="00E60540"/>
    <w:rsid w:val="00E6089D"/>
    <w:rsid w:val="00E608C3"/>
    <w:rsid w:val="00E60D66"/>
    <w:rsid w:val="00E61D47"/>
    <w:rsid w:val="00E62224"/>
    <w:rsid w:val="00E6585F"/>
    <w:rsid w:val="00E65952"/>
    <w:rsid w:val="00E663E1"/>
    <w:rsid w:val="00E6655E"/>
    <w:rsid w:val="00E66D53"/>
    <w:rsid w:val="00E70232"/>
    <w:rsid w:val="00E70B0F"/>
    <w:rsid w:val="00E7175F"/>
    <w:rsid w:val="00E71B8A"/>
    <w:rsid w:val="00E72C4F"/>
    <w:rsid w:val="00E72C9D"/>
    <w:rsid w:val="00E73046"/>
    <w:rsid w:val="00E7364B"/>
    <w:rsid w:val="00E758D0"/>
    <w:rsid w:val="00E75B18"/>
    <w:rsid w:val="00E7612C"/>
    <w:rsid w:val="00E76560"/>
    <w:rsid w:val="00E768CD"/>
    <w:rsid w:val="00E77471"/>
    <w:rsid w:val="00E80298"/>
    <w:rsid w:val="00E80318"/>
    <w:rsid w:val="00E81829"/>
    <w:rsid w:val="00E81FD7"/>
    <w:rsid w:val="00E82068"/>
    <w:rsid w:val="00E82B57"/>
    <w:rsid w:val="00E830C7"/>
    <w:rsid w:val="00E8327E"/>
    <w:rsid w:val="00E83913"/>
    <w:rsid w:val="00E846F2"/>
    <w:rsid w:val="00E84C57"/>
    <w:rsid w:val="00E84F26"/>
    <w:rsid w:val="00E84FA6"/>
    <w:rsid w:val="00E84FE0"/>
    <w:rsid w:val="00E85475"/>
    <w:rsid w:val="00E85871"/>
    <w:rsid w:val="00E8699E"/>
    <w:rsid w:val="00E86D58"/>
    <w:rsid w:val="00E87430"/>
    <w:rsid w:val="00E90E7C"/>
    <w:rsid w:val="00E9110B"/>
    <w:rsid w:val="00E92C98"/>
    <w:rsid w:val="00E93BD3"/>
    <w:rsid w:val="00E95A06"/>
    <w:rsid w:val="00E962CB"/>
    <w:rsid w:val="00E969A8"/>
    <w:rsid w:val="00E975B5"/>
    <w:rsid w:val="00E97EAC"/>
    <w:rsid w:val="00EA0287"/>
    <w:rsid w:val="00EA06E5"/>
    <w:rsid w:val="00EA2DAE"/>
    <w:rsid w:val="00EA3F82"/>
    <w:rsid w:val="00EA4264"/>
    <w:rsid w:val="00EA4C97"/>
    <w:rsid w:val="00EA59FE"/>
    <w:rsid w:val="00EA636D"/>
    <w:rsid w:val="00EA6CF2"/>
    <w:rsid w:val="00EB1A34"/>
    <w:rsid w:val="00EB1D0C"/>
    <w:rsid w:val="00EB2247"/>
    <w:rsid w:val="00EB29DB"/>
    <w:rsid w:val="00EB3286"/>
    <w:rsid w:val="00EB34F1"/>
    <w:rsid w:val="00EB411B"/>
    <w:rsid w:val="00EB44EA"/>
    <w:rsid w:val="00EB47AC"/>
    <w:rsid w:val="00EB495C"/>
    <w:rsid w:val="00EB52A9"/>
    <w:rsid w:val="00EB5CCF"/>
    <w:rsid w:val="00EB6BEF"/>
    <w:rsid w:val="00EB7265"/>
    <w:rsid w:val="00EC0E26"/>
    <w:rsid w:val="00EC162F"/>
    <w:rsid w:val="00EC1E76"/>
    <w:rsid w:val="00EC1E89"/>
    <w:rsid w:val="00EC3762"/>
    <w:rsid w:val="00EC4C6E"/>
    <w:rsid w:val="00EC4D52"/>
    <w:rsid w:val="00EC4FE6"/>
    <w:rsid w:val="00EC62A0"/>
    <w:rsid w:val="00EC682C"/>
    <w:rsid w:val="00EC6BAF"/>
    <w:rsid w:val="00EC742C"/>
    <w:rsid w:val="00EC7453"/>
    <w:rsid w:val="00EC782F"/>
    <w:rsid w:val="00ED0E41"/>
    <w:rsid w:val="00ED1416"/>
    <w:rsid w:val="00ED1604"/>
    <w:rsid w:val="00ED219D"/>
    <w:rsid w:val="00ED2803"/>
    <w:rsid w:val="00ED2EB3"/>
    <w:rsid w:val="00ED305F"/>
    <w:rsid w:val="00ED375A"/>
    <w:rsid w:val="00ED4524"/>
    <w:rsid w:val="00ED496C"/>
    <w:rsid w:val="00ED4B34"/>
    <w:rsid w:val="00ED4D4E"/>
    <w:rsid w:val="00ED61AB"/>
    <w:rsid w:val="00EE1B25"/>
    <w:rsid w:val="00EE20CD"/>
    <w:rsid w:val="00EE2AB8"/>
    <w:rsid w:val="00EE2EA0"/>
    <w:rsid w:val="00EE3070"/>
    <w:rsid w:val="00EE4318"/>
    <w:rsid w:val="00EE665F"/>
    <w:rsid w:val="00EE6B70"/>
    <w:rsid w:val="00EE6BDC"/>
    <w:rsid w:val="00EF006F"/>
    <w:rsid w:val="00EF00F7"/>
    <w:rsid w:val="00EF0384"/>
    <w:rsid w:val="00EF14BA"/>
    <w:rsid w:val="00EF155D"/>
    <w:rsid w:val="00EF2655"/>
    <w:rsid w:val="00EF27FC"/>
    <w:rsid w:val="00EF2A95"/>
    <w:rsid w:val="00EF2C60"/>
    <w:rsid w:val="00EF2F01"/>
    <w:rsid w:val="00EF335B"/>
    <w:rsid w:val="00EF3945"/>
    <w:rsid w:val="00EF462B"/>
    <w:rsid w:val="00EF4C0D"/>
    <w:rsid w:val="00EF4FC5"/>
    <w:rsid w:val="00EF555C"/>
    <w:rsid w:val="00EF5853"/>
    <w:rsid w:val="00EF64F9"/>
    <w:rsid w:val="00EF6A4A"/>
    <w:rsid w:val="00EF7275"/>
    <w:rsid w:val="00EF7A95"/>
    <w:rsid w:val="00F0183E"/>
    <w:rsid w:val="00F03901"/>
    <w:rsid w:val="00F03C0E"/>
    <w:rsid w:val="00F03CEC"/>
    <w:rsid w:val="00F06221"/>
    <w:rsid w:val="00F065E5"/>
    <w:rsid w:val="00F06CB5"/>
    <w:rsid w:val="00F06FDA"/>
    <w:rsid w:val="00F07FF9"/>
    <w:rsid w:val="00F10716"/>
    <w:rsid w:val="00F10C46"/>
    <w:rsid w:val="00F11598"/>
    <w:rsid w:val="00F14110"/>
    <w:rsid w:val="00F147F0"/>
    <w:rsid w:val="00F15096"/>
    <w:rsid w:val="00F20230"/>
    <w:rsid w:val="00F20E7F"/>
    <w:rsid w:val="00F21B83"/>
    <w:rsid w:val="00F22214"/>
    <w:rsid w:val="00F225A9"/>
    <w:rsid w:val="00F24CC4"/>
    <w:rsid w:val="00F25046"/>
    <w:rsid w:val="00F264ED"/>
    <w:rsid w:val="00F26BD6"/>
    <w:rsid w:val="00F276BF"/>
    <w:rsid w:val="00F31CAF"/>
    <w:rsid w:val="00F31D86"/>
    <w:rsid w:val="00F3224C"/>
    <w:rsid w:val="00F3383D"/>
    <w:rsid w:val="00F34AE8"/>
    <w:rsid w:val="00F35685"/>
    <w:rsid w:val="00F36C10"/>
    <w:rsid w:val="00F378B6"/>
    <w:rsid w:val="00F4019D"/>
    <w:rsid w:val="00F4023A"/>
    <w:rsid w:val="00F4203E"/>
    <w:rsid w:val="00F42690"/>
    <w:rsid w:val="00F42A50"/>
    <w:rsid w:val="00F44A21"/>
    <w:rsid w:val="00F44B39"/>
    <w:rsid w:val="00F462A7"/>
    <w:rsid w:val="00F46345"/>
    <w:rsid w:val="00F467CD"/>
    <w:rsid w:val="00F50CE7"/>
    <w:rsid w:val="00F50D71"/>
    <w:rsid w:val="00F52517"/>
    <w:rsid w:val="00F53073"/>
    <w:rsid w:val="00F541A9"/>
    <w:rsid w:val="00F55421"/>
    <w:rsid w:val="00F55586"/>
    <w:rsid w:val="00F563CF"/>
    <w:rsid w:val="00F56D9E"/>
    <w:rsid w:val="00F57211"/>
    <w:rsid w:val="00F57437"/>
    <w:rsid w:val="00F60197"/>
    <w:rsid w:val="00F60853"/>
    <w:rsid w:val="00F61C7C"/>
    <w:rsid w:val="00F61EE6"/>
    <w:rsid w:val="00F61F95"/>
    <w:rsid w:val="00F620D5"/>
    <w:rsid w:val="00F629DD"/>
    <w:rsid w:val="00F63123"/>
    <w:rsid w:val="00F631D1"/>
    <w:rsid w:val="00F63781"/>
    <w:rsid w:val="00F63962"/>
    <w:rsid w:val="00F65581"/>
    <w:rsid w:val="00F657AA"/>
    <w:rsid w:val="00F67C56"/>
    <w:rsid w:val="00F70ED8"/>
    <w:rsid w:val="00F71240"/>
    <w:rsid w:val="00F71602"/>
    <w:rsid w:val="00F71E15"/>
    <w:rsid w:val="00F75A7F"/>
    <w:rsid w:val="00F75BF9"/>
    <w:rsid w:val="00F75E6A"/>
    <w:rsid w:val="00F769C7"/>
    <w:rsid w:val="00F76D43"/>
    <w:rsid w:val="00F76F75"/>
    <w:rsid w:val="00F771BE"/>
    <w:rsid w:val="00F77AE5"/>
    <w:rsid w:val="00F80A81"/>
    <w:rsid w:val="00F8173C"/>
    <w:rsid w:val="00F822BA"/>
    <w:rsid w:val="00F825E6"/>
    <w:rsid w:val="00F85085"/>
    <w:rsid w:val="00F856BF"/>
    <w:rsid w:val="00F85A4D"/>
    <w:rsid w:val="00F87035"/>
    <w:rsid w:val="00F905B0"/>
    <w:rsid w:val="00F91D49"/>
    <w:rsid w:val="00F91DC3"/>
    <w:rsid w:val="00F922D6"/>
    <w:rsid w:val="00F92466"/>
    <w:rsid w:val="00F92A3D"/>
    <w:rsid w:val="00F9313B"/>
    <w:rsid w:val="00F94706"/>
    <w:rsid w:val="00F94755"/>
    <w:rsid w:val="00F94F28"/>
    <w:rsid w:val="00F952B4"/>
    <w:rsid w:val="00F9557E"/>
    <w:rsid w:val="00F96870"/>
    <w:rsid w:val="00F96D16"/>
    <w:rsid w:val="00FA0565"/>
    <w:rsid w:val="00FA097C"/>
    <w:rsid w:val="00FA2149"/>
    <w:rsid w:val="00FA2456"/>
    <w:rsid w:val="00FA3E06"/>
    <w:rsid w:val="00FA4C5E"/>
    <w:rsid w:val="00FA5902"/>
    <w:rsid w:val="00FA6915"/>
    <w:rsid w:val="00FA7CB4"/>
    <w:rsid w:val="00FA7F8A"/>
    <w:rsid w:val="00FB0B89"/>
    <w:rsid w:val="00FB0BCF"/>
    <w:rsid w:val="00FB108D"/>
    <w:rsid w:val="00FB25BC"/>
    <w:rsid w:val="00FB25DB"/>
    <w:rsid w:val="00FB300F"/>
    <w:rsid w:val="00FB3140"/>
    <w:rsid w:val="00FB4062"/>
    <w:rsid w:val="00FB591F"/>
    <w:rsid w:val="00FB5ED7"/>
    <w:rsid w:val="00FB64AA"/>
    <w:rsid w:val="00FB6903"/>
    <w:rsid w:val="00FC1B8D"/>
    <w:rsid w:val="00FC2A38"/>
    <w:rsid w:val="00FC388F"/>
    <w:rsid w:val="00FC3AFF"/>
    <w:rsid w:val="00FC3D77"/>
    <w:rsid w:val="00FC47A3"/>
    <w:rsid w:val="00FC51AC"/>
    <w:rsid w:val="00FC5B24"/>
    <w:rsid w:val="00FC60C6"/>
    <w:rsid w:val="00FC71CD"/>
    <w:rsid w:val="00FC7BF8"/>
    <w:rsid w:val="00FD01C9"/>
    <w:rsid w:val="00FD02FE"/>
    <w:rsid w:val="00FD05DF"/>
    <w:rsid w:val="00FD08C3"/>
    <w:rsid w:val="00FD371A"/>
    <w:rsid w:val="00FD3B51"/>
    <w:rsid w:val="00FD49DF"/>
    <w:rsid w:val="00FD52E4"/>
    <w:rsid w:val="00FD69A9"/>
    <w:rsid w:val="00FD7DA8"/>
    <w:rsid w:val="00FD7FB7"/>
    <w:rsid w:val="00FE1B51"/>
    <w:rsid w:val="00FE2718"/>
    <w:rsid w:val="00FE2AD6"/>
    <w:rsid w:val="00FE3787"/>
    <w:rsid w:val="00FE57BE"/>
    <w:rsid w:val="00FE63AF"/>
    <w:rsid w:val="00FE6403"/>
    <w:rsid w:val="00FE73A4"/>
    <w:rsid w:val="00FE79DE"/>
    <w:rsid w:val="00FE7A0B"/>
    <w:rsid w:val="00FF104F"/>
    <w:rsid w:val="00FF1EB8"/>
    <w:rsid w:val="00FF20A7"/>
    <w:rsid w:val="00FF39D1"/>
    <w:rsid w:val="00FF5182"/>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E8129"/>
  <w15:docId w15:val="{1AC7EF2E-4D9B-4E31-B111-76DEE033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Ttulo"/>
    <w:next w:val="Normal"/>
    <w:link w:val="Ttulo1Char"/>
    <w:autoRedefine/>
    <w:qFormat/>
    <w:rsid w:val="008A79B6"/>
    <w:pPr>
      <w:numPr>
        <w:numId w:val="1"/>
      </w:numPr>
      <w:tabs>
        <w:tab w:val="left" w:pos="284"/>
      </w:tabs>
      <w:spacing w:before="0" w:after="0"/>
      <w:ind w:left="0" w:firstLine="0"/>
      <w:jc w:val="both"/>
    </w:pPr>
    <w:rPr>
      <w:rFonts w:ascii="Times New Roman" w:hAnsi="Times New Roman" w:cs="Times New Roman"/>
      <w:sz w:val="24"/>
      <w:szCs w:val="24"/>
    </w:rPr>
  </w:style>
  <w:style w:type="paragraph" w:styleId="Ttulo2">
    <w:name w:val="heading 2"/>
    <w:aliases w:val="Heading 21,sub item2 niveis tetra,2 headline,h,CAPA Título 2,Título 2 Char Char"/>
    <w:basedOn w:val="Ttulo1"/>
    <w:next w:val="Normal"/>
    <w:link w:val="Ttulo2Char"/>
    <w:autoRedefine/>
    <w:unhideWhenUsed/>
    <w:qFormat/>
    <w:rsid w:val="00AF3CB1"/>
    <w:pPr>
      <w:numPr>
        <w:ilvl w:val="1"/>
      </w:numPr>
      <w:tabs>
        <w:tab w:val="clear" w:pos="284"/>
        <w:tab w:val="left" w:pos="1134"/>
      </w:tabs>
      <w:ind w:left="709" w:firstLine="0"/>
      <w:outlineLvl w:val="1"/>
    </w:pPr>
    <w:rPr>
      <w:b w:val="0"/>
      <w:color w:val="000000"/>
    </w:rPr>
  </w:style>
  <w:style w:type="paragraph" w:styleId="Ttulo3">
    <w:name w:val="heading 3"/>
    <w:aliases w:val="Heading 31,3 bullet,b,2,B1,SECOND,Second,bill,palatino,blank1,2-HEADER,second,b1,bullet pt,BLANK2,bullet,h3,dot,3bullet,TTC 3,Título 31,SUBITEM"/>
    <w:basedOn w:val="Ttulo2"/>
    <w:next w:val="Normal"/>
    <w:link w:val="Ttulo3Char"/>
    <w:autoRedefine/>
    <w:unhideWhenUsed/>
    <w:qFormat/>
    <w:rsid w:val="00C7510C"/>
    <w:pPr>
      <w:numPr>
        <w:ilvl w:val="2"/>
      </w:numPr>
      <w:tabs>
        <w:tab w:val="clear" w:pos="1134"/>
        <w:tab w:val="left" w:pos="1701"/>
      </w:tabs>
      <w:ind w:left="1701" w:firstLine="0"/>
      <w:outlineLvl w:val="2"/>
    </w:pPr>
  </w:style>
  <w:style w:type="paragraph" w:styleId="Ttulo4">
    <w:name w:val="heading 4"/>
    <w:basedOn w:val="Ttulo3"/>
    <w:next w:val="Normal"/>
    <w:link w:val="Ttulo4Char"/>
    <w:autoRedefine/>
    <w:unhideWhenUsed/>
    <w:qFormat/>
    <w:rsid w:val="00A92757"/>
    <w:pPr>
      <w:numPr>
        <w:ilvl w:val="3"/>
      </w:numPr>
      <w:tabs>
        <w:tab w:val="left" w:pos="2977"/>
      </w:tabs>
      <w:ind w:left="2127" w:firstLine="0"/>
      <w:outlineLvl w:val="3"/>
    </w:pPr>
  </w:style>
  <w:style w:type="paragraph" w:styleId="Ttulo5">
    <w:name w:val="heading 5"/>
    <w:basedOn w:val="PargrafodaLista"/>
    <w:next w:val="Normal"/>
    <w:link w:val="Ttulo5Char"/>
    <w:unhideWhenUsed/>
    <w:qFormat/>
    <w:rsid w:val="00B151AB"/>
    <w:pPr>
      <w:numPr>
        <w:ilvl w:val="4"/>
        <w:numId w:val="1"/>
      </w:numPr>
      <w:tabs>
        <w:tab w:val="left" w:pos="4395"/>
      </w:tabs>
      <w:suppressAutoHyphens/>
      <w:ind w:left="3402" w:right="-1" w:firstLine="0"/>
      <w:outlineLvl w:val="4"/>
    </w:pPr>
    <w:rPr>
      <w:rFonts w:ascii="Times New Roman" w:hAnsi="Times New Roman" w:cs="Times New Roman"/>
      <w:sz w:val="24"/>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aliases w:val="1 ghost Char,g Char,Heading 11 Char,título 1 Char"/>
    <w:basedOn w:val="Fontepargpadro"/>
    <w:link w:val="Ttulo1"/>
    <w:rsid w:val="008A79B6"/>
    <w:rPr>
      <w:rFonts w:ascii="Times New Roman" w:eastAsia="Times New Roman" w:hAnsi="Times New Roman" w:cs="Times New Roman"/>
      <w:b/>
      <w:bCs/>
      <w:kern w:val="28"/>
      <w:sz w:val="24"/>
      <w:szCs w:val="24"/>
      <w:lang w:eastAsia="pt-BR"/>
    </w:rPr>
  </w:style>
  <w:style w:type="character" w:customStyle="1" w:styleId="Ttulo2Char">
    <w:name w:val="Título 2 Char"/>
    <w:aliases w:val="Heading 21 Char,sub item2 niveis tetra Char,2 headline Char,h Char,CAPA Título 2 Char,Título 2 Char Char Char"/>
    <w:basedOn w:val="Fontepargpadro"/>
    <w:link w:val="Ttulo2"/>
    <w:rsid w:val="00AF3CB1"/>
    <w:rPr>
      <w:rFonts w:ascii="Times New Roman" w:eastAsia="Times New Roman" w:hAnsi="Times New Roman" w:cs="Times New Roman"/>
      <w:bCs/>
      <w:color w:val="000000"/>
      <w:kern w:val="28"/>
      <w:sz w:val="24"/>
      <w:szCs w:val="24"/>
      <w:lang w:eastAsia="pt-BR"/>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C7510C"/>
    <w:rPr>
      <w:rFonts w:ascii="Times New Roman" w:eastAsia="Times New Roman" w:hAnsi="Times New Roman" w:cs="Times New Roman"/>
      <w:bCs/>
      <w:kern w:val="28"/>
      <w:sz w:val="24"/>
      <w:szCs w:val="24"/>
      <w:lang w:eastAsia="pt-BR"/>
    </w:rPr>
  </w:style>
  <w:style w:type="character" w:customStyle="1" w:styleId="Ttulo4Char">
    <w:name w:val="Título 4 Char"/>
    <w:basedOn w:val="Fontepargpadro"/>
    <w:link w:val="Ttulo4"/>
    <w:rsid w:val="00A92757"/>
    <w:rPr>
      <w:rFonts w:ascii="Times New Roman" w:eastAsia="Times New Roman" w:hAnsi="Times New Roman" w:cs="Times New Roman"/>
      <w:bCs/>
      <w:kern w:val="28"/>
      <w:sz w:val="24"/>
      <w:szCs w:val="24"/>
      <w:lang w:eastAsia="pt-BR"/>
    </w:rPr>
  </w:style>
  <w:style w:type="character" w:customStyle="1" w:styleId="Ttulo5Char">
    <w:name w:val="Título 5 Char"/>
    <w:basedOn w:val="Fontepargpadro"/>
    <w:link w:val="Ttulo5"/>
    <w:rsid w:val="00B151AB"/>
    <w:rPr>
      <w:rFonts w:ascii="Times New Roman" w:hAnsi="Times New Roman" w:cs="Times New Roman"/>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1F5C08"/>
    <w:pPr>
      <w:tabs>
        <w:tab w:val="left" w:pos="660"/>
        <w:tab w:val="right" w:leader="dot" w:pos="9061"/>
      </w:tabs>
      <w:spacing w:line="360" w:lineRule="auto"/>
    </w:pPr>
    <w:rPr>
      <w:rFonts w:ascii="Times New Roman" w:hAnsi="Times New Roman"/>
      <w:noProof/>
      <w:sz w:val="22"/>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6"/>
      </w:numPr>
      <w:spacing w:before="480" w:line="276" w:lineRule="auto"/>
    </w:pPr>
    <w:rPr>
      <w:rFonts w:eastAsiaTheme="majorEastAsia"/>
      <w:color w:val="000000"/>
    </w:rPr>
  </w:style>
  <w:style w:type="character" w:customStyle="1" w:styleId="Nivel1Char">
    <w:name w:val="Nivel1 Char"/>
    <w:basedOn w:val="Fontepargpadro"/>
    <w:link w:val="Nivel1"/>
    <w:rsid w:val="003B718A"/>
    <w:rPr>
      <w:rFonts w:ascii="Times New Roman" w:eastAsiaTheme="majorEastAsia" w:hAnsi="Times New Roman" w:cs="Times New Roman"/>
      <w:b/>
      <w:bCs/>
      <w:color w:val="000000"/>
      <w:kern w:val="28"/>
      <w:sz w:val="24"/>
      <w:szCs w:val="24"/>
      <w:lang w:eastAsia="pt-BR"/>
    </w:rPr>
  </w:style>
  <w:style w:type="paragraph" w:customStyle="1" w:styleId="Estilo1">
    <w:name w:val="Estilo1"/>
    <w:basedOn w:val="Normal"/>
    <w:rsid w:val="00534579"/>
    <w:pPr>
      <w:numPr>
        <w:numId w:val="8"/>
      </w:numPr>
      <w:tabs>
        <w:tab w:val="left" w:pos="851"/>
      </w:tabs>
      <w:suppressAutoHyphens/>
    </w:pPr>
    <w:rPr>
      <w:rFonts w:eastAsia="Times New Roman"/>
      <w:sz w:val="22"/>
      <w:szCs w:val="20"/>
      <w:lang w:eastAsia="zh-CN"/>
    </w:rPr>
  </w:style>
  <w:style w:type="paragraph" w:customStyle="1" w:styleId="Texto0">
    <w:name w:val="Texto"/>
    <w:basedOn w:val="Normal"/>
    <w:rsid w:val="00DF049D"/>
    <w:pPr>
      <w:spacing w:after="60"/>
    </w:pPr>
    <w:rPr>
      <w:rFonts w:eastAsia="Times New Roman" w:cs="Times New Roman"/>
      <w:sz w:val="22"/>
      <w:szCs w:val="20"/>
      <w:lang w:eastAsia="pt-BR"/>
    </w:rPr>
  </w:style>
  <w:style w:type="paragraph" w:customStyle="1" w:styleId="DITRA">
    <w:name w:val="DITRA"/>
    <w:basedOn w:val="Normal"/>
    <w:rsid w:val="00526B6A"/>
    <w:rPr>
      <w:rFonts w:ascii="Times New Roman" w:eastAsia="Times New Roman" w:hAnsi="Times New Roman" w:cs="Times New Roman"/>
      <w:sz w:val="24"/>
      <w:szCs w:val="20"/>
      <w:lang w:eastAsia="pt-BR"/>
    </w:rPr>
  </w:style>
  <w:style w:type="numbering" w:customStyle="1" w:styleId="Estilo22">
    <w:name w:val="Estilo22"/>
    <w:uiPriority w:val="99"/>
    <w:rsid w:val="00C1510D"/>
    <w:pPr>
      <w:numPr>
        <w:numId w:val="20"/>
      </w:numPr>
    </w:pPr>
  </w:style>
  <w:style w:type="character" w:customStyle="1" w:styleId="fontstyle01">
    <w:name w:val="fontstyle01"/>
    <w:basedOn w:val="Fontepargpadro"/>
    <w:rsid w:val="00E45618"/>
    <w:rPr>
      <w:rFonts w:ascii="CIDFont+F1" w:hAnsi="CIDFont+F1" w:hint="default"/>
      <w:b/>
      <w:bCs/>
      <w:i w:val="0"/>
      <w:iCs w:val="0"/>
      <w:color w:val="000000"/>
      <w:sz w:val="20"/>
      <w:szCs w:val="20"/>
    </w:rPr>
  </w:style>
  <w:style w:type="character" w:customStyle="1" w:styleId="fontstyle21">
    <w:name w:val="fontstyle21"/>
    <w:basedOn w:val="Fontepargpadro"/>
    <w:rsid w:val="00E45618"/>
    <w:rPr>
      <w:rFonts w:ascii="CIDFont+F2" w:hAnsi="CIDFont+F2" w:hint="default"/>
      <w:b w:val="0"/>
      <w:bCs w:val="0"/>
      <w:i w:val="0"/>
      <w:iCs w:val="0"/>
      <w:color w:val="000000"/>
      <w:sz w:val="20"/>
      <w:szCs w:val="20"/>
    </w:rPr>
  </w:style>
  <w:style w:type="character" w:customStyle="1" w:styleId="fontstyle11">
    <w:name w:val="fontstyle11"/>
    <w:basedOn w:val="Fontepargpadro"/>
    <w:rsid w:val="00D31242"/>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41">
      <w:bodyDiv w:val="1"/>
      <w:marLeft w:val="0"/>
      <w:marRight w:val="0"/>
      <w:marTop w:val="0"/>
      <w:marBottom w:val="0"/>
      <w:divBdr>
        <w:top w:val="none" w:sz="0" w:space="0" w:color="auto"/>
        <w:left w:val="none" w:sz="0" w:space="0" w:color="auto"/>
        <w:bottom w:val="none" w:sz="0" w:space="0" w:color="auto"/>
        <w:right w:val="none" w:sz="0" w:space="0" w:color="auto"/>
      </w:divBdr>
    </w:div>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18130054">
      <w:bodyDiv w:val="1"/>
      <w:marLeft w:val="0"/>
      <w:marRight w:val="0"/>
      <w:marTop w:val="0"/>
      <w:marBottom w:val="0"/>
      <w:divBdr>
        <w:top w:val="none" w:sz="0" w:space="0" w:color="auto"/>
        <w:left w:val="none" w:sz="0" w:space="0" w:color="auto"/>
        <w:bottom w:val="none" w:sz="0" w:space="0" w:color="auto"/>
        <w:right w:val="none" w:sz="0" w:space="0" w:color="auto"/>
      </w:divBdr>
    </w:div>
    <w:div w:id="252470436">
      <w:bodyDiv w:val="1"/>
      <w:marLeft w:val="0"/>
      <w:marRight w:val="0"/>
      <w:marTop w:val="0"/>
      <w:marBottom w:val="0"/>
      <w:divBdr>
        <w:top w:val="none" w:sz="0" w:space="0" w:color="auto"/>
        <w:left w:val="none" w:sz="0" w:space="0" w:color="auto"/>
        <w:bottom w:val="none" w:sz="0" w:space="0" w:color="auto"/>
        <w:right w:val="none" w:sz="0" w:space="0" w:color="auto"/>
      </w:divBdr>
    </w:div>
    <w:div w:id="254749129">
      <w:bodyDiv w:val="1"/>
      <w:marLeft w:val="0"/>
      <w:marRight w:val="0"/>
      <w:marTop w:val="0"/>
      <w:marBottom w:val="0"/>
      <w:divBdr>
        <w:top w:val="none" w:sz="0" w:space="0" w:color="auto"/>
        <w:left w:val="none" w:sz="0" w:space="0" w:color="auto"/>
        <w:bottom w:val="none" w:sz="0" w:space="0" w:color="auto"/>
        <w:right w:val="none" w:sz="0" w:space="0" w:color="auto"/>
      </w:divBdr>
    </w:div>
    <w:div w:id="265387913">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259201">
      <w:bodyDiv w:val="1"/>
      <w:marLeft w:val="0"/>
      <w:marRight w:val="0"/>
      <w:marTop w:val="0"/>
      <w:marBottom w:val="0"/>
      <w:divBdr>
        <w:top w:val="none" w:sz="0" w:space="0" w:color="auto"/>
        <w:left w:val="none" w:sz="0" w:space="0" w:color="auto"/>
        <w:bottom w:val="none" w:sz="0" w:space="0" w:color="auto"/>
        <w:right w:val="none" w:sz="0" w:space="0" w:color="auto"/>
      </w:divBdr>
    </w:div>
    <w:div w:id="502818708">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03988982">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35591015">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84542614">
      <w:bodyDiv w:val="1"/>
      <w:marLeft w:val="0"/>
      <w:marRight w:val="0"/>
      <w:marTop w:val="0"/>
      <w:marBottom w:val="0"/>
      <w:divBdr>
        <w:top w:val="none" w:sz="0" w:space="0" w:color="auto"/>
        <w:left w:val="none" w:sz="0" w:space="0" w:color="auto"/>
        <w:bottom w:val="none" w:sz="0" w:space="0" w:color="auto"/>
        <w:right w:val="none" w:sz="0" w:space="0" w:color="auto"/>
      </w:divBdr>
    </w:div>
    <w:div w:id="866873278">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888956203">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18198510">
      <w:bodyDiv w:val="1"/>
      <w:marLeft w:val="0"/>
      <w:marRight w:val="0"/>
      <w:marTop w:val="0"/>
      <w:marBottom w:val="0"/>
      <w:divBdr>
        <w:top w:val="none" w:sz="0" w:space="0" w:color="auto"/>
        <w:left w:val="none" w:sz="0" w:space="0" w:color="auto"/>
        <w:bottom w:val="none" w:sz="0" w:space="0" w:color="auto"/>
        <w:right w:val="none" w:sz="0" w:space="0" w:color="auto"/>
      </w:divBdr>
    </w:div>
    <w:div w:id="1056973660">
      <w:bodyDiv w:val="1"/>
      <w:marLeft w:val="0"/>
      <w:marRight w:val="0"/>
      <w:marTop w:val="0"/>
      <w:marBottom w:val="0"/>
      <w:divBdr>
        <w:top w:val="none" w:sz="0" w:space="0" w:color="auto"/>
        <w:left w:val="none" w:sz="0" w:space="0" w:color="auto"/>
        <w:bottom w:val="none" w:sz="0" w:space="0" w:color="auto"/>
        <w:right w:val="none" w:sz="0" w:space="0" w:color="auto"/>
      </w:divBdr>
    </w:div>
    <w:div w:id="1165316318">
      <w:bodyDiv w:val="1"/>
      <w:marLeft w:val="0"/>
      <w:marRight w:val="0"/>
      <w:marTop w:val="0"/>
      <w:marBottom w:val="0"/>
      <w:divBdr>
        <w:top w:val="none" w:sz="0" w:space="0" w:color="auto"/>
        <w:left w:val="none" w:sz="0" w:space="0" w:color="auto"/>
        <w:bottom w:val="none" w:sz="0" w:space="0" w:color="auto"/>
        <w:right w:val="none" w:sz="0" w:space="0" w:color="auto"/>
      </w:divBdr>
    </w:div>
    <w:div w:id="1169713182">
      <w:bodyDiv w:val="1"/>
      <w:marLeft w:val="0"/>
      <w:marRight w:val="0"/>
      <w:marTop w:val="0"/>
      <w:marBottom w:val="0"/>
      <w:divBdr>
        <w:top w:val="none" w:sz="0" w:space="0" w:color="auto"/>
        <w:left w:val="none" w:sz="0" w:space="0" w:color="auto"/>
        <w:bottom w:val="none" w:sz="0" w:space="0" w:color="auto"/>
        <w:right w:val="none" w:sz="0" w:space="0" w:color="auto"/>
      </w:divBdr>
    </w:div>
    <w:div w:id="1198353338">
      <w:bodyDiv w:val="1"/>
      <w:marLeft w:val="0"/>
      <w:marRight w:val="0"/>
      <w:marTop w:val="0"/>
      <w:marBottom w:val="0"/>
      <w:divBdr>
        <w:top w:val="none" w:sz="0" w:space="0" w:color="auto"/>
        <w:left w:val="none" w:sz="0" w:space="0" w:color="auto"/>
        <w:bottom w:val="none" w:sz="0" w:space="0" w:color="auto"/>
        <w:right w:val="none" w:sz="0" w:space="0" w:color="auto"/>
      </w:divBdr>
    </w:div>
    <w:div w:id="1207789038">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60858665">
      <w:bodyDiv w:val="1"/>
      <w:marLeft w:val="0"/>
      <w:marRight w:val="0"/>
      <w:marTop w:val="0"/>
      <w:marBottom w:val="0"/>
      <w:divBdr>
        <w:top w:val="none" w:sz="0" w:space="0" w:color="auto"/>
        <w:left w:val="none" w:sz="0" w:space="0" w:color="auto"/>
        <w:bottom w:val="none" w:sz="0" w:space="0" w:color="auto"/>
        <w:right w:val="none" w:sz="0" w:space="0" w:color="auto"/>
      </w:divBdr>
    </w:div>
    <w:div w:id="1371300715">
      <w:bodyDiv w:val="1"/>
      <w:marLeft w:val="0"/>
      <w:marRight w:val="0"/>
      <w:marTop w:val="0"/>
      <w:marBottom w:val="0"/>
      <w:divBdr>
        <w:top w:val="none" w:sz="0" w:space="0" w:color="auto"/>
        <w:left w:val="none" w:sz="0" w:space="0" w:color="auto"/>
        <w:bottom w:val="none" w:sz="0" w:space="0" w:color="auto"/>
        <w:right w:val="none" w:sz="0" w:space="0" w:color="auto"/>
      </w:divBdr>
    </w:div>
    <w:div w:id="1379741659">
      <w:bodyDiv w:val="1"/>
      <w:marLeft w:val="0"/>
      <w:marRight w:val="0"/>
      <w:marTop w:val="0"/>
      <w:marBottom w:val="0"/>
      <w:divBdr>
        <w:top w:val="none" w:sz="0" w:space="0" w:color="auto"/>
        <w:left w:val="none" w:sz="0" w:space="0" w:color="auto"/>
        <w:bottom w:val="none" w:sz="0" w:space="0" w:color="auto"/>
        <w:right w:val="none" w:sz="0" w:space="0" w:color="auto"/>
      </w:divBdr>
    </w:div>
    <w:div w:id="14568729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515194420">
      <w:bodyDiv w:val="1"/>
      <w:marLeft w:val="0"/>
      <w:marRight w:val="0"/>
      <w:marTop w:val="0"/>
      <w:marBottom w:val="0"/>
      <w:divBdr>
        <w:top w:val="none" w:sz="0" w:space="0" w:color="auto"/>
        <w:left w:val="none" w:sz="0" w:space="0" w:color="auto"/>
        <w:bottom w:val="none" w:sz="0" w:space="0" w:color="auto"/>
        <w:right w:val="none" w:sz="0" w:space="0" w:color="auto"/>
      </w:divBdr>
    </w:div>
    <w:div w:id="1582564797">
      <w:bodyDiv w:val="1"/>
      <w:marLeft w:val="0"/>
      <w:marRight w:val="0"/>
      <w:marTop w:val="0"/>
      <w:marBottom w:val="0"/>
      <w:divBdr>
        <w:top w:val="none" w:sz="0" w:space="0" w:color="auto"/>
        <w:left w:val="none" w:sz="0" w:space="0" w:color="auto"/>
        <w:bottom w:val="none" w:sz="0" w:space="0" w:color="auto"/>
        <w:right w:val="none" w:sz="0" w:space="0" w:color="auto"/>
      </w:divBdr>
    </w:div>
    <w:div w:id="1627002468">
      <w:bodyDiv w:val="1"/>
      <w:marLeft w:val="0"/>
      <w:marRight w:val="0"/>
      <w:marTop w:val="0"/>
      <w:marBottom w:val="0"/>
      <w:divBdr>
        <w:top w:val="none" w:sz="0" w:space="0" w:color="auto"/>
        <w:left w:val="none" w:sz="0" w:space="0" w:color="auto"/>
        <w:bottom w:val="none" w:sz="0" w:space="0" w:color="auto"/>
        <w:right w:val="none" w:sz="0" w:space="0" w:color="auto"/>
      </w:divBdr>
    </w:div>
    <w:div w:id="1647511659">
      <w:bodyDiv w:val="1"/>
      <w:marLeft w:val="0"/>
      <w:marRight w:val="0"/>
      <w:marTop w:val="0"/>
      <w:marBottom w:val="0"/>
      <w:divBdr>
        <w:top w:val="none" w:sz="0" w:space="0" w:color="auto"/>
        <w:left w:val="none" w:sz="0" w:space="0" w:color="auto"/>
        <w:bottom w:val="none" w:sz="0" w:space="0" w:color="auto"/>
        <w:right w:val="none" w:sz="0" w:space="0" w:color="auto"/>
      </w:divBdr>
    </w:div>
    <w:div w:id="1684895708">
      <w:bodyDiv w:val="1"/>
      <w:marLeft w:val="0"/>
      <w:marRight w:val="0"/>
      <w:marTop w:val="0"/>
      <w:marBottom w:val="0"/>
      <w:divBdr>
        <w:top w:val="none" w:sz="0" w:space="0" w:color="auto"/>
        <w:left w:val="none" w:sz="0" w:space="0" w:color="auto"/>
        <w:bottom w:val="none" w:sz="0" w:space="0" w:color="auto"/>
        <w:right w:val="none" w:sz="0" w:space="0" w:color="auto"/>
      </w:divBdr>
    </w:div>
    <w:div w:id="1753812056">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801259775">
      <w:bodyDiv w:val="1"/>
      <w:marLeft w:val="0"/>
      <w:marRight w:val="0"/>
      <w:marTop w:val="0"/>
      <w:marBottom w:val="0"/>
      <w:divBdr>
        <w:top w:val="none" w:sz="0" w:space="0" w:color="auto"/>
        <w:left w:val="none" w:sz="0" w:space="0" w:color="auto"/>
        <w:bottom w:val="none" w:sz="0" w:space="0" w:color="auto"/>
        <w:right w:val="none" w:sz="0" w:space="0" w:color="auto"/>
      </w:divBdr>
    </w:div>
    <w:div w:id="1819107411">
      <w:bodyDiv w:val="1"/>
      <w:marLeft w:val="0"/>
      <w:marRight w:val="0"/>
      <w:marTop w:val="0"/>
      <w:marBottom w:val="0"/>
      <w:divBdr>
        <w:top w:val="none" w:sz="0" w:space="0" w:color="auto"/>
        <w:left w:val="none" w:sz="0" w:space="0" w:color="auto"/>
        <w:bottom w:val="none" w:sz="0" w:space="0" w:color="auto"/>
        <w:right w:val="none" w:sz="0" w:space="0" w:color="auto"/>
      </w:divBdr>
    </w:div>
    <w:div w:id="1912885772">
      <w:bodyDiv w:val="1"/>
      <w:marLeft w:val="0"/>
      <w:marRight w:val="0"/>
      <w:marTop w:val="0"/>
      <w:marBottom w:val="0"/>
      <w:divBdr>
        <w:top w:val="none" w:sz="0" w:space="0" w:color="auto"/>
        <w:left w:val="none" w:sz="0" w:space="0" w:color="auto"/>
        <w:bottom w:val="none" w:sz="0" w:space="0" w:color="auto"/>
        <w:right w:val="none" w:sz="0" w:space="0" w:color="auto"/>
      </w:divBdr>
    </w:div>
    <w:div w:id="1917591789">
      <w:bodyDiv w:val="1"/>
      <w:marLeft w:val="0"/>
      <w:marRight w:val="0"/>
      <w:marTop w:val="0"/>
      <w:marBottom w:val="0"/>
      <w:divBdr>
        <w:top w:val="none" w:sz="0" w:space="0" w:color="auto"/>
        <w:left w:val="none" w:sz="0" w:space="0" w:color="auto"/>
        <w:bottom w:val="none" w:sz="0" w:space="0" w:color="auto"/>
        <w:right w:val="none" w:sz="0" w:space="0" w:color="auto"/>
      </w:divBdr>
    </w:div>
    <w:div w:id="1925020394">
      <w:bodyDiv w:val="1"/>
      <w:marLeft w:val="0"/>
      <w:marRight w:val="0"/>
      <w:marTop w:val="0"/>
      <w:marBottom w:val="0"/>
      <w:divBdr>
        <w:top w:val="none" w:sz="0" w:space="0" w:color="auto"/>
        <w:left w:val="none" w:sz="0" w:space="0" w:color="auto"/>
        <w:bottom w:val="none" w:sz="0" w:space="0" w:color="auto"/>
        <w:right w:val="none" w:sz="0" w:space="0" w:color="auto"/>
      </w:divBdr>
    </w:div>
    <w:div w:id="1955164136">
      <w:bodyDiv w:val="1"/>
      <w:marLeft w:val="0"/>
      <w:marRight w:val="0"/>
      <w:marTop w:val="0"/>
      <w:marBottom w:val="0"/>
      <w:divBdr>
        <w:top w:val="none" w:sz="0" w:space="0" w:color="auto"/>
        <w:left w:val="none" w:sz="0" w:space="0" w:color="auto"/>
        <w:bottom w:val="none" w:sz="0" w:space="0" w:color="auto"/>
        <w:right w:val="none" w:sz="0" w:space="0" w:color="auto"/>
      </w:divBdr>
    </w:div>
    <w:div w:id="1993095020">
      <w:bodyDiv w:val="1"/>
      <w:marLeft w:val="0"/>
      <w:marRight w:val="0"/>
      <w:marTop w:val="0"/>
      <w:marBottom w:val="0"/>
      <w:divBdr>
        <w:top w:val="none" w:sz="0" w:space="0" w:color="auto"/>
        <w:left w:val="none" w:sz="0" w:space="0" w:color="auto"/>
        <w:bottom w:val="none" w:sz="0" w:space="0" w:color="auto"/>
        <w:right w:val="none" w:sz="0" w:space="0" w:color="auto"/>
      </w:divBdr>
    </w:div>
    <w:div w:id="1997805004">
      <w:bodyDiv w:val="1"/>
      <w:marLeft w:val="0"/>
      <w:marRight w:val="0"/>
      <w:marTop w:val="0"/>
      <w:marBottom w:val="0"/>
      <w:divBdr>
        <w:top w:val="none" w:sz="0" w:space="0" w:color="auto"/>
        <w:left w:val="none" w:sz="0" w:space="0" w:color="auto"/>
        <w:bottom w:val="none" w:sz="0" w:space="0" w:color="auto"/>
        <w:right w:val="none" w:sz="0" w:space="0" w:color="auto"/>
      </w:divBdr>
    </w:div>
    <w:div w:id="2021397097">
      <w:bodyDiv w:val="1"/>
      <w:marLeft w:val="0"/>
      <w:marRight w:val="0"/>
      <w:marTop w:val="0"/>
      <w:marBottom w:val="0"/>
      <w:divBdr>
        <w:top w:val="none" w:sz="0" w:space="0" w:color="auto"/>
        <w:left w:val="none" w:sz="0" w:space="0" w:color="auto"/>
        <w:bottom w:val="none" w:sz="0" w:space="0" w:color="auto"/>
        <w:right w:val="none" w:sz="0" w:space="0" w:color="auto"/>
      </w:divBdr>
    </w:div>
    <w:div w:id="2078017750">
      <w:bodyDiv w:val="1"/>
      <w:marLeft w:val="0"/>
      <w:marRight w:val="0"/>
      <w:marTop w:val="0"/>
      <w:marBottom w:val="0"/>
      <w:divBdr>
        <w:top w:val="none" w:sz="0" w:space="0" w:color="auto"/>
        <w:left w:val="none" w:sz="0" w:space="0" w:color="auto"/>
        <w:bottom w:val="none" w:sz="0" w:space="0" w:color="auto"/>
        <w:right w:val="none" w:sz="0" w:space="0" w:color="auto"/>
      </w:divBdr>
    </w:div>
    <w:div w:id="2110655344">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 w:id="214337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A1450-545C-4B0C-B726-2C1D55AC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24440</Words>
  <Characters>131979</Characters>
  <Application>Microsoft Office Word</Application>
  <DocSecurity>0</DocSecurity>
  <Lines>1099</Lines>
  <Paragraphs>312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Ana Maiara Veiga Pereira</cp:lastModifiedBy>
  <cp:revision>3</cp:revision>
  <cp:lastPrinted>2023-07-19T12:30:00Z</cp:lastPrinted>
  <dcterms:created xsi:type="dcterms:W3CDTF">2023-07-19T13:29:00Z</dcterms:created>
  <dcterms:modified xsi:type="dcterms:W3CDTF">2023-08-21T19:13:00Z</dcterms:modified>
</cp:coreProperties>
</file>